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218B" w:rsidRPr="003004B3" w:rsidRDefault="009E2086" w:rsidP="003004B3">
      <w:pPr>
        <w:pStyle w:val="Title"/>
        <w:spacing w:after="0"/>
        <w:rPr>
          <w:u w:val="double"/>
        </w:rPr>
      </w:pPr>
      <w:r>
        <w:t>Solutions Manual</w:t>
      </w:r>
    </w:p>
    <w:p w:rsidR="0070218B" w:rsidRDefault="00F20DEC" w:rsidP="003004B3">
      <w:pPr>
        <w:pStyle w:val="Heading1"/>
        <w:spacing w:before="0" w:after="0"/>
      </w:pPr>
      <w:r w:rsidRPr="009E2086">
        <w:rPr>
          <w:szCs w:val="24"/>
        </w:rPr>
        <w:t>Chapter 3</w:t>
      </w:r>
      <w:r w:rsidR="009E2086" w:rsidRPr="009E2086">
        <w:t>: Project Management</w:t>
      </w:r>
    </w:p>
    <w:p w:rsidR="001C374C" w:rsidRDefault="009350B1" w:rsidP="00F20DEC">
      <w:pPr>
        <w:spacing w:line="480" w:lineRule="auto"/>
        <w:ind w:left="180"/>
      </w:pPr>
      <w:r>
        <w:rPr>
          <w:noProof/>
        </w:rPr>
        <mc:AlternateContent>
          <mc:Choice Requires="wps">
            <w:drawing>
              <wp:anchor distT="0" distB="0" distL="114300" distR="114300" simplePos="0" relativeHeight="251664384" behindDoc="0" locked="0" layoutInCell="1" allowOverlap="1">
                <wp:simplePos x="0" y="0"/>
                <wp:positionH relativeFrom="column">
                  <wp:posOffset>2514600</wp:posOffset>
                </wp:positionH>
                <wp:positionV relativeFrom="paragraph">
                  <wp:posOffset>6350</wp:posOffset>
                </wp:positionV>
                <wp:extent cx="1123950" cy="247650"/>
                <wp:effectExtent l="0" t="0" r="19050" b="190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23950" cy="2476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3163" w:rsidRPr="00F96F91" w:rsidRDefault="00063163" w:rsidP="00F20DEC">
                            <w:pPr>
                              <w:rPr>
                                <w:sz w:val="16"/>
                                <w:szCs w:val="16"/>
                              </w:rPr>
                            </w:pPr>
                            <w:r w:rsidRPr="00F96F91">
                              <w:rPr>
                                <w:sz w:val="16"/>
                                <w:szCs w:val="16"/>
                              </w:rPr>
                              <w:t>1.0 Graduation Party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198pt;margin-top:.5pt;width:88.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" fillcolor="white [3201]" strokeweight=".5pt">
                <v:path arrowok="t"/>
                <v:textbox>
                  <w:txbxContent>
                    <w:p w:rsidR="00063163" w:rsidRPr="00F96F91" w:rsidRDefault="00063163" w:rsidP="00F20DEC">
                      <w:pPr>
                        <w:rPr>
                          <w:sz w:val="16"/>
                          <w:szCs w:val="16"/>
                        </w:rPr>
                      </w:pPr>
                      <w:r w:rsidRPr="00F96F91">
                        <w:rPr>
                          <w:sz w:val="16"/>
                          <w:szCs w:val="16"/>
                        </w:rPr>
                        <w:t>1.0 Graduation Party</w:t>
                      </w:r>
                    </w:p>
                  </w:txbxContent>
                </v:textbox>
              </v:shape>
            </w:pict>
          </mc:Fallback>
        </mc:AlternateContent>
      </w:r>
      <w:r>
        <w:rPr>
          <w:noProof/>
        </w:rPr>
        <mc:AlternateContent>
          <mc:Choice Requires="wps">
            <w:drawing>
              <wp:anchor distT="0" distB="0" distL="114300" distR="114300" simplePos="0" relativeHeight="251694080" behindDoc="0" locked="0" layoutInCell="1" allowOverlap="1">
                <wp:simplePos x="0" y="0"/>
                <wp:positionH relativeFrom="column">
                  <wp:posOffset>3067050</wp:posOffset>
                </wp:positionH>
                <wp:positionV relativeFrom="paragraph">
                  <wp:posOffset>254000</wp:posOffset>
                </wp:positionV>
                <wp:extent cx="19050" cy="361950"/>
                <wp:effectExtent l="0" t="0" r="19050" b="19050"/>
                <wp:wrapNone/>
                <wp:docPr id="50" name="Straight Connector 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050" cy="3619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7B38006" id="Straight Connector 50"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1.5pt,20pt" to="243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" strokecolor="black [3213]" strokeweight=".5pt">
                <v:stroke joinstyle="miter"/>
                <o:lock v:ext="edit" shapetype="f"/>
              </v:line>
            </w:pict>
          </mc:Fallback>
        </mc:AlternateContent>
      </w:r>
    </w:p>
    <w:p w:rsidR="00F20DEC" w:rsidRDefault="009350B1" w:rsidP="00F20DEC">
      <w:pPr>
        <w:spacing w:line="480" w:lineRule="auto"/>
        <w:ind w:left="180"/>
      </w:pPr>
      <w:r>
        <w:rPr>
          <w:b/>
          <w:noProof/>
        </w:rPr>
        <mc:AlternateContent>
          <mc:Choice Requires="wps">
            <w:drawing>
              <wp:anchor distT="0" distB="0" distL="114299" distR="114299" simplePos="0" relativeHeight="251696128" behindDoc="0" locked="0" layoutInCell="1" allowOverlap="1">
                <wp:simplePos x="0" y="0"/>
                <wp:positionH relativeFrom="column">
                  <wp:posOffset>4295774</wp:posOffset>
                </wp:positionH>
                <wp:positionV relativeFrom="paragraph">
                  <wp:posOffset>198755</wp:posOffset>
                </wp:positionV>
                <wp:extent cx="0" cy="133350"/>
                <wp:effectExtent l="0" t="0" r="19050" b="19050"/>
                <wp:wrapNone/>
                <wp:docPr id="52" name="Straight Connector 5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333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5FB9352" id="Straight Connector 52" o:spid="_x0000_s1026" style="position:absolute;z-index:2516961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38.25pt,15.65pt" to="338.25pt,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" strokecolor="black [3213]" strokeweight=".5pt">
                <v:stroke joinstyle="miter"/>
                <o:lock v:ext="edit" shapetype="f"/>
              </v:line>
            </w:pict>
          </mc:Fallback>
        </mc:AlternateContent>
      </w:r>
      <w:r>
        <w:rPr>
          <w:b/>
          <w:noProof/>
        </w:rPr>
        <mc:AlternateContent>
          <mc:Choice Requires="wps">
            <w:drawing>
              <wp:anchor distT="0" distB="0" distL="114299" distR="114299" simplePos="0" relativeHeight="251695104" behindDoc="0" locked="0" layoutInCell="1" allowOverlap="1">
                <wp:simplePos x="0" y="0"/>
                <wp:positionH relativeFrom="column">
                  <wp:posOffset>1733549</wp:posOffset>
                </wp:positionH>
                <wp:positionV relativeFrom="paragraph">
                  <wp:posOffset>198755</wp:posOffset>
                </wp:positionV>
                <wp:extent cx="0" cy="152400"/>
                <wp:effectExtent l="0" t="0" r="19050" b="19050"/>
                <wp:wrapNone/>
                <wp:docPr id="51" name="Straight Connector 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524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A8BA929" id="Straight Connector 51" o:spid="_x0000_s1026" style="position:absolute;z-index:2516951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36.5pt,15.65pt" to="136.5pt,2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" strokecolor="black [3213]" strokeweight=".5pt">
                <v:stroke joinstyle="miter"/>
                <o:lock v:ext="edit" shapetype="f"/>
              </v:line>
            </w:pict>
          </mc:Fallback>
        </mc:AlternateContent>
      </w:r>
      <w:r>
        <w:rPr>
          <w:b/>
          <w:noProof/>
        </w:rPr>
        <mc:AlternateContent>
          <mc:Choice Requires="wps">
            <w:drawing>
              <wp:anchor distT="0" distB="0" distL="114300" distR="114300" simplePos="0" relativeHeight="251693056" behindDoc="0" locked="0" layoutInCell="1" allowOverlap="1">
                <wp:simplePos x="0" y="0"/>
                <wp:positionH relativeFrom="column">
                  <wp:posOffset>1733550</wp:posOffset>
                </wp:positionH>
                <wp:positionV relativeFrom="paragraph">
                  <wp:posOffset>189230</wp:posOffset>
                </wp:positionV>
                <wp:extent cx="2562225" cy="9525"/>
                <wp:effectExtent l="0" t="0" r="28575" b="28575"/>
                <wp:wrapNone/>
                <wp:docPr id="49" name="Straight Connector 4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562225" cy="95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53CAE98" id="Straight Connector 49" o:spid="_x0000_s1026" style="position:absolute;flip: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5pt,14.9pt" to="338.25pt,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" strokecolor="black [3213]" strokeweight=".5pt">
                <v:stroke joinstyle="miter"/>
                <o:lock v:ext="edit" shapetype="f"/>
              </v:line>
            </w:pict>
          </mc:Fallback>
        </mc:AlternateContent>
      </w:r>
      <w:r>
        <w:rPr>
          <w:b/>
          <w:noProof/>
        </w:rPr>
        <mc:AlternateContent>
          <mc:Choice Requires="wps">
            <w:drawing>
              <wp:anchor distT="0" distB="0" distL="114300" distR="114300" simplePos="0" relativeHeight="251665408" behindDoc="0" locked="0" layoutInCell="1" allowOverlap="1">
                <wp:simplePos x="0" y="0"/>
                <wp:positionH relativeFrom="column">
                  <wp:posOffset>1123950</wp:posOffset>
                </wp:positionH>
                <wp:positionV relativeFrom="paragraph">
                  <wp:posOffset>361315</wp:posOffset>
                </wp:positionV>
                <wp:extent cx="1123950" cy="247650"/>
                <wp:effectExtent l="0" t="0" r="19050" b="190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23950" cy="247650"/>
                        </a:xfrm>
                        <a:prstGeom prst="rect">
                          <a:avLst/>
                        </a:prstGeom>
                        <a:solidFill>
                          <a:sysClr val="window" lastClr="FFFFFF"/>
                        </a:solidFill>
                        <a:ln w="6350">
                          <a:solidFill>
                            <a:prstClr val="black"/>
                          </a:solidFill>
                        </a:ln>
                        <a:effectLst/>
                      </wps:spPr>
                      <wps:txbx>
                        <w:txbxContent>
                          <w:p w:rsidR="00063163" w:rsidRPr="00F96F91" w:rsidRDefault="00063163" w:rsidP="00F20DEC">
                            <w:pPr>
                              <w:rPr>
                                <w:sz w:val="16"/>
                                <w:szCs w:val="16"/>
                              </w:rPr>
                            </w:pPr>
                            <w:r w:rsidRPr="00F96F91">
                              <w:rPr>
                                <w:sz w:val="16"/>
                                <w:szCs w:val="16"/>
                              </w:rPr>
                              <w:t>1.</w:t>
                            </w:r>
                            <w:r>
                              <w:rPr>
                                <w:sz w:val="16"/>
                                <w:szCs w:val="16"/>
                              </w:rPr>
                              <w:t>1 Guest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left:0;text-align:left;margin-left:88.5pt;margin-top:28.45pt;width:88.5pt;height:1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" fillcolor="window" strokeweight=".5pt">
                <v:path arrowok="t"/>
                <v:textbox>
                  <w:txbxContent>
                    <w:p w:rsidR="00063163" w:rsidRPr="00F96F91" w:rsidRDefault="00063163" w:rsidP="00F20DEC">
                      <w:pPr>
                        <w:rPr>
                          <w:sz w:val="16"/>
                          <w:szCs w:val="16"/>
                        </w:rPr>
                      </w:pPr>
                      <w:r w:rsidRPr="00F96F91">
                        <w:rPr>
                          <w:sz w:val="16"/>
                          <w:szCs w:val="16"/>
                        </w:rPr>
                        <w:t>1.</w:t>
                      </w:r>
                      <w:r>
                        <w:rPr>
                          <w:sz w:val="16"/>
                          <w:szCs w:val="16"/>
                        </w:rPr>
                        <w:t>1 Guest</w:t>
                      </w:r>
                    </w:p>
                  </w:txbxContent>
                </v:textbox>
              </v:shape>
            </w:pict>
          </mc:Fallback>
        </mc:AlternateContent>
      </w:r>
      <w:r>
        <w:rPr>
          <w:b/>
          <w:noProof/>
        </w:rPr>
        <mc:AlternateContent>
          <mc:Choice Requires="wps">
            <w:drawing>
              <wp:anchor distT="0" distB="0" distL="114300" distR="114300" simplePos="0" relativeHeight="251666432" behindDoc="0" locked="0" layoutInCell="1" allowOverlap="1">
                <wp:simplePos x="0" y="0"/>
                <wp:positionH relativeFrom="column">
                  <wp:posOffset>2457450</wp:posOffset>
                </wp:positionH>
                <wp:positionV relativeFrom="paragraph">
                  <wp:posOffset>353060</wp:posOffset>
                </wp:positionV>
                <wp:extent cx="1123950" cy="247650"/>
                <wp:effectExtent l="0" t="0" r="19050" b="190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23950" cy="247650"/>
                        </a:xfrm>
                        <a:prstGeom prst="rect">
                          <a:avLst/>
                        </a:prstGeom>
                        <a:solidFill>
                          <a:sysClr val="window" lastClr="FFFFFF"/>
                        </a:solidFill>
                        <a:ln w="6350">
                          <a:solidFill>
                            <a:prstClr val="black"/>
                          </a:solidFill>
                        </a:ln>
                        <a:effectLst/>
                      </wps:spPr>
                      <wps:txbx>
                        <w:txbxContent>
                          <w:p w:rsidR="00063163" w:rsidRPr="00F96F91" w:rsidRDefault="00063163" w:rsidP="00F20DEC">
                            <w:pPr>
                              <w:rPr>
                                <w:sz w:val="16"/>
                                <w:szCs w:val="16"/>
                              </w:rPr>
                            </w:pPr>
                            <w:r w:rsidRPr="00F96F91">
                              <w:rPr>
                                <w:sz w:val="16"/>
                                <w:szCs w:val="16"/>
                              </w:rPr>
                              <w:t>1</w:t>
                            </w:r>
                            <w:r>
                              <w:rPr>
                                <w:sz w:val="16"/>
                                <w:szCs w:val="16"/>
                              </w:rPr>
                              <w:t>.2  Food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8" type="#_x0000_t202" style="position:absolute;left:0;text-align:left;margin-left:193.5pt;margin-top:27.8pt;width:88.5pt;height:1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" fillcolor="window" strokeweight=".5pt">
                <v:path arrowok="t"/>
                <v:textbox>
                  <w:txbxContent>
                    <w:p w:rsidR="00063163" w:rsidRPr="00F96F91" w:rsidRDefault="00063163" w:rsidP="00F20DEC">
                      <w:pPr>
                        <w:rPr>
                          <w:sz w:val="16"/>
                          <w:szCs w:val="16"/>
                        </w:rPr>
                      </w:pPr>
                      <w:r w:rsidRPr="00F96F91">
                        <w:rPr>
                          <w:sz w:val="16"/>
                          <w:szCs w:val="16"/>
                        </w:rPr>
                        <w:t>1</w:t>
                      </w:r>
                      <w:r>
                        <w:rPr>
                          <w:sz w:val="16"/>
                          <w:szCs w:val="16"/>
                        </w:rPr>
                        <w:t>.2  Food</w:t>
                      </w:r>
                    </w:p>
                  </w:txbxContent>
                </v:textbox>
              </v:shape>
            </w:pict>
          </mc:Fallback>
        </mc:AlternateContent>
      </w:r>
      <w:r>
        <w:rPr>
          <w:b/>
          <w:noProof/>
        </w:rPr>
        <mc:AlternateContent>
          <mc:Choice Requires="wps">
            <w:drawing>
              <wp:anchor distT="0" distB="0" distL="114300" distR="114300" simplePos="0" relativeHeight="251667456" behindDoc="0" locked="0" layoutInCell="1" allowOverlap="1">
                <wp:simplePos x="0" y="0"/>
                <wp:positionH relativeFrom="column">
                  <wp:posOffset>3905250</wp:posOffset>
                </wp:positionH>
                <wp:positionV relativeFrom="paragraph">
                  <wp:posOffset>334010</wp:posOffset>
                </wp:positionV>
                <wp:extent cx="1123950" cy="247650"/>
                <wp:effectExtent l="0" t="0" r="19050" b="190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23950" cy="247650"/>
                        </a:xfrm>
                        <a:prstGeom prst="rect">
                          <a:avLst/>
                        </a:prstGeom>
                        <a:solidFill>
                          <a:sysClr val="window" lastClr="FFFFFF"/>
                        </a:solidFill>
                        <a:ln w="6350">
                          <a:solidFill>
                            <a:prstClr val="black"/>
                          </a:solidFill>
                        </a:ln>
                        <a:effectLst/>
                      </wps:spPr>
                      <wps:txbx>
                        <w:txbxContent>
                          <w:p w:rsidR="00063163" w:rsidRPr="00F96F91" w:rsidRDefault="00063163" w:rsidP="00F20DEC">
                            <w:pPr>
                              <w:rPr>
                                <w:sz w:val="16"/>
                                <w:szCs w:val="16"/>
                              </w:rPr>
                            </w:pPr>
                            <w:r>
                              <w:rPr>
                                <w:sz w:val="16"/>
                                <w:szCs w:val="16"/>
                              </w:rPr>
                              <w:t xml:space="preserve">1.3 </w:t>
                            </w:r>
                            <w:r w:rsidRPr="00F96F91">
                              <w:rPr>
                                <w:sz w:val="16"/>
                                <w:szCs w:val="16"/>
                              </w:rPr>
                              <w:t xml:space="preserve"> </w:t>
                            </w:r>
                            <w:r>
                              <w:rPr>
                                <w:sz w:val="16"/>
                                <w:szCs w:val="16"/>
                              </w:rPr>
                              <w:t>Decoration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9" type="#_x0000_t202" style="position:absolute;left:0;text-align:left;margin-left:307.5pt;margin-top:26.3pt;width:88.5pt;height:1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" fillcolor="window" strokeweight=".5pt">
                <v:path arrowok="t"/>
                <v:textbox>
                  <w:txbxContent>
                    <w:p w:rsidR="00063163" w:rsidRPr="00F96F91" w:rsidRDefault="00063163" w:rsidP="00F20DEC">
                      <w:pPr>
                        <w:rPr>
                          <w:sz w:val="16"/>
                          <w:szCs w:val="16"/>
                        </w:rPr>
                      </w:pPr>
                      <w:r>
                        <w:rPr>
                          <w:sz w:val="16"/>
                          <w:szCs w:val="16"/>
                        </w:rPr>
                        <w:t xml:space="preserve">1.3 </w:t>
                      </w:r>
                      <w:r w:rsidRPr="00F96F91">
                        <w:rPr>
                          <w:sz w:val="16"/>
                          <w:szCs w:val="16"/>
                        </w:rPr>
                        <w:t xml:space="preserve"> </w:t>
                      </w:r>
                      <w:r>
                        <w:rPr>
                          <w:sz w:val="16"/>
                          <w:szCs w:val="16"/>
                        </w:rPr>
                        <w:t>Decoration</w:t>
                      </w:r>
                    </w:p>
                  </w:txbxContent>
                </v:textbox>
              </v:shape>
            </w:pict>
          </mc:Fallback>
        </mc:AlternateContent>
      </w:r>
      <w:r w:rsidR="00F20DEC">
        <w:t>1a</w:t>
      </w:r>
      <w:r w:rsidR="00233B99">
        <w:t>.</w:t>
      </w:r>
    </w:p>
    <w:p w:rsidR="00F20DEC" w:rsidRDefault="009350B1" w:rsidP="00F20DEC">
      <w:pPr>
        <w:spacing w:line="480" w:lineRule="auto"/>
        <w:ind w:left="180"/>
      </w:pPr>
      <w:r>
        <w:rPr>
          <w:noProof/>
        </w:rPr>
        <mc:AlternateContent>
          <mc:Choice Requires="wps">
            <w:drawing>
              <wp:anchor distT="0" distB="0" distL="114300" distR="114300" simplePos="0" relativeHeight="251688960" behindDoc="0" locked="0" layoutInCell="1" allowOverlap="1">
                <wp:simplePos x="0" y="0"/>
                <wp:positionH relativeFrom="column">
                  <wp:posOffset>3381375</wp:posOffset>
                </wp:positionH>
                <wp:positionV relativeFrom="paragraph">
                  <wp:posOffset>173990</wp:posOffset>
                </wp:positionV>
                <wp:extent cx="38100" cy="847725"/>
                <wp:effectExtent l="0" t="0" r="19050" b="28575"/>
                <wp:wrapNone/>
                <wp:docPr id="42" name="Elbow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8100" cy="847725"/>
                        </a:xfrm>
                        <a:prstGeom prst="bentConnector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1A36B36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42" o:spid="_x0000_s1026" type="#_x0000_t34" style="position:absolute;margin-left:266.25pt;margin-top:13.7pt;width:3pt;height:66.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" strokecolor="black [3213]" strokeweight=".5pt">
                <o:lock v:ext="edit" shapetype="f"/>
              </v:shape>
            </w:pict>
          </mc:Fallback>
        </mc:AlternateContent>
      </w:r>
      <w:r>
        <w:rPr>
          <w:noProof/>
        </w:rPr>
        <mc:AlternateContent>
          <mc:Choice Requires="wps">
            <w:drawing>
              <wp:anchor distT="0" distB="0" distL="114299" distR="114299" simplePos="0" relativeHeight="251678720" behindDoc="0" locked="0" layoutInCell="1" allowOverlap="1">
                <wp:simplePos x="0" y="0"/>
                <wp:positionH relativeFrom="column">
                  <wp:posOffset>1314449</wp:posOffset>
                </wp:positionH>
                <wp:positionV relativeFrom="paragraph">
                  <wp:posOffset>130810</wp:posOffset>
                </wp:positionV>
                <wp:extent cx="0" cy="114300"/>
                <wp:effectExtent l="0" t="0" r="19050" b="19050"/>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143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C777FF" id="Straight Connector 21" o:spid="_x0000_s1026" style="position:absolute;z-index:2516787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103.5pt,10.3pt" to="103.5pt,1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" strokecolor="black [3213]" strokeweight=".5pt">
                <v:stroke joinstyle="miter"/>
                <o:lock v:ext="edit" shapetype="f"/>
              </v:line>
            </w:pict>
          </mc:Fallback>
        </mc:AlternateContent>
      </w:r>
      <w:r>
        <w:rPr>
          <w:noProof/>
        </w:rPr>
        <mc:AlternateContent>
          <mc:Choice Requires="wps">
            <w:drawing>
              <wp:anchor distT="0" distB="0" distL="114300" distR="114300" simplePos="0" relativeHeight="251680768" behindDoc="0" locked="0" layoutInCell="1" allowOverlap="1">
                <wp:simplePos x="0" y="0"/>
                <wp:positionH relativeFrom="column">
                  <wp:posOffset>2447925</wp:posOffset>
                </wp:positionH>
                <wp:positionV relativeFrom="paragraph">
                  <wp:posOffset>245110</wp:posOffset>
                </wp:positionV>
                <wp:extent cx="9525" cy="200025"/>
                <wp:effectExtent l="0" t="0" r="28575" b="28575"/>
                <wp:wrapNone/>
                <wp:docPr id="23"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525" cy="20002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A3577DA" id="Straight Connector 23"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2.75pt,19.3pt" to="193.5pt,3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" strokecolor="windowText">
                <o:lock v:ext="edit" shapetype="f"/>
              </v:line>
            </w:pict>
          </mc:Fallback>
        </mc:AlternateContent>
      </w:r>
      <w:r>
        <w:rPr>
          <w:noProof/>
        </w:rPr>
        <mc:AlternateContent>
          <mc:Choice Requires="wps">
            <w:drawing>
              <wp:anchor distT="0" distB="0" distL="114300" distR="114300" simplePos="0" relativeHeight="251670528" behindDoc="0" locked="0" layoutInCell="1" allowOverlap="1">
                <wp:simplePos x="0" y="0"/>
                <wp:positionH relativeFrom="column">
                  <wp:posOffset>1971675</wp:posOffset>
                </wp:positionH>
                <wp:positionV relativeFrom="paragraph">
                  <wp:posOffset>445135</wp:posOffset>
                </wp:positionV>
                <wp:extent cx="1000125" cy="247650"/>
                <wp:effectExtent l="0" t="0" r="28575" b="1905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0125" cy="247650"/>
                        </a:xfrm>
                        <a:prstGeom prst="rect">
                          <a:avLst/>
                        </a:prstGeom>
                        <a:solidFill>
                          <a:sysClr val="window" lastClr="FFFFFF"/>
                        </a:solidFill>
                        <a:ln w="6350">
                          <a:solidFill>
                            <a:prstClr val="black"/>
                          </a:solidFill>
                        </a:ln>
                        <a:effectLst/>
                      </wps:spPr>
                      <wps:txbx>
                        <w:txbxContent>
                          <w:p w:rsidR="00063163" w:rsidRPr="00F96F91" w:rsidRDefault="00063163" w:rsidP="00F20DEC">
                            <w:pPr>
                              <w:rPr>
                                <w:sz w:val="16"/>
                                <w:szCs w:val="16"/>
                              </w:rPr>
                            </w:pPr>
                            <w:r w:rsidRPr="00F96F91">
                              <w:rPr>
                                <w:sz w:val="16"/>
                                <w:szCs w:val="16"/>
                              </w:rPr>
                              <w:t>1.</w:t>
                            </w:r>
                            <w:r>
                              <w:rPr>
                                <w:sz w:val="16"/>
                                <w:szCs w:val="16"/>
                              </w:rPr>
                              <w:t>1.3 Guest Seating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30" type="#_x0000_t202" style="position:absolute;left:0;text-align:left;margin-left:155.25pt;margin-top:35.05pt;width:78.75pt;height:1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" fillcolor="window" strokeweight=".5pt">
                <v:path arrowok="t"/>
                <v:textbox>
                  <w:txbxContent>
                    <w:p w:rsidR="00063163" w:rsidRPr="00F96F91" w:rsidRDefault="00063163" w:rsidP="00F20DEC">
                      <w:pPr>
                        <w:rPr>
                          <w:sz w:val="16"/>
                          <w:szCs w:val="16"/>
                        </w:rPr>
                      </w:pPr>
                      <w:r w:rsidRPr="00F96F91">
                        <w:rPr>
                          <w:sz w:val="16"/>
                          <w:szCs w:val="16"/>
                        </w:rPr>
                        <w:t>1.</w:t>
                      </w:r>
                      <w:r>
                        <w:rPr>
                          <w:sz w:val="16"/>
                          <w:szCs w:val="16"/>
                        </w:rPr>
                        <w:t>1.3 Guest Seating</w:t>
                      </w:r>
                    </w:p>
                  </w:txbxContent>
                </v:textbox>
              </v:shape>
            </w:pict>
          </mc:Fallback>
        </mc:AlternateContent>
      </w:r>
      <w:r>
        <w:rPr>
          <w:noProof/>
        </w:rPr>
        <mc:AlternateContent>
          <mc:Choice Requires="wps">
            <w:drawing>
              <wp:anchor distT="4294967295" distB="4294967295" distL="114300" distR="114300" simplePos="0" relativeHeight="251687936" behindDoc="0" locked="0" layoutInCell="1" allowOverlap="1">
                <wp:simplePos x="0" y="0"/>
                <wp:positionH relativeFrom="column">
                  <wp:posOffset>4057650</wp:posOffset>
                </wp:positionH>
                <wp:positionV relativeFrom="paragraph">
                  <wp:posOffset>400684</wp:posOffset>
                </wp:positionV>
                <wp:extent cx="238125" cy="0"/>
                <wp:effectExtent l="0" t="0" r="9525" b="19050"/>
                <wp:wrapNone/>
                <wp:docPr id="41" name="Straight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38125" cy="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2CA63CD3" id="Straight Connector 41" o:spid="_x0000_s1026" style="position:absolute;flip:y;z-index:2516879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319.5pt,31.55pt" to="338.25pt,3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" strokecolor="windowText">
                <o:lock v:ext="edit" shapetype="f"/>
              </v:line>
            </w:pict>
          </mc:Fallback>
        </mc:AlternateContent>
      </w:r>
      <w:r>
        <w:rPr>
          <w:noProof/>
        </w:rPr>
        <mc:AlternateContent>
          <mc:Choice Requires="wps">
            <w:drawing>
              <wp:anchor distT="0" distB="0" distL="114299" distR="114299" simplePos="0" relativeHeight="251683840" behindDoc="0" locked="0" layoutInCell="1" allowOverlap="1">
                <wp:simplePos x="0" y="0"/>
                <wp:positionH relativeFrom="column">
                  <wp:posOffset>1314449</wp:posOffset>
                </wp:positionH>
                <wp:positionV relativeFrom="paragraph">
                  <wp:posOffset>245110</wp:posOffset>
                </wp:positionV>
                <wp:extent cx="0" cy="200025"/>
                <wp:effectExtent l="0" t="0" r="19050" b="9525"/>
                <wp:wrapNone/>
                <wp:docPr id="32"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000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1A36316" id="Straight Connector 32" o:spid="_x0000_s1026" style="position:absolute;z-index:2516838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03.5pt,19.3pt" to="103.5pt,3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" strokecolor="black [3213]" strokeweight=".5pt">
                <v:stroke joinstyle="miter"/>
                <o:lock v:ext="edit" shapetype="f"/>
              </v:line>
            </w:pict>
          </mc:Fallback>
        </mc:AlternateContent>
      </w:r>
      <w:r>
        <w:rPr>
          <w:noProof/>
        </w:rPr>
        <mc:AlternateContent>
          <mc:Choice Requires="wps">
            <w:drawing>
              <wp:anchor distT="0" distB="0" distL="114299" distR="114299" simplePos="0" relativeHeight="251682816" behindDoc="0" locked="0" layoutInCell="1" allowOverlap="1">
                <wp:simplePos x="0" y="0"/>
                <wp:positionH relativeFrom="column">
                  <wp:posOffset>447674</wp:posOffset>
                </wp:positionH>
                <wp:positionV relativeFrom="paragraph">
                  <wp:posOffset>245110</wp:posOffset>
                </wp:positionV>
                <wp:extent cx="0" cy="200025"/>
                <wp:effectExtent l="0" t="0" r="19050" b="9525"/>
                <wp:wrapNone/>
                <wp:docPr id="31"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000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197B1D7" id="Straight Connector 31" o:spid="_x0000_s1026" style="position:absolute;z-index:2516828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5.25pt,19.3pt" to="35.25pt,3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" strokecolor="black [3213]" strokeweight=".5pt">
                <v:stroke joinstyle="miter"/>
                <o:lock v:ext="edit" shapetype="f"/>
              </v:line>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-57150</wp:posOffset>
                </wp:positionH>
                <wp:positionV relativeFrom="paragraph">
                  <wp:posOffset>445135</wp:posOffset>
                </wp:positionV>
                <wp:extent cx="904875" cy="247650"/>
                <wp:effectExtent l="0" t="0" r="28575" b="190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247650"/>
                        </a:xfrm>
                        <a:prstGeom prst="rect">
                          <a:avLst/>
                        </a:prstGeom>
                        <a:solidFill>
                          <a:sysClr val="window" lastClr="FFFFFF"/>
                        </a:solidFill>
                        <a:ln w="6350">
                          <a:solidFill>
                            <a:prstClr val="black"/>
                          </a:solidFill>
                        </a:ln>
                        <a:effectLst/>
                      </wps:spPr>
                      <wps:txbx>
                        <w:txbxContent>
                          <w:p w:rsidR="00063163" w:rsidRPr="00F96F91" w:rsidRDefault="00063163" w:rsidP="00F20DEC">
                            <w:pPr>
                              <w:rPr>
                                <w:sz w:val="16"/>
                                <w:szCs w:val="16"/>
                              </w:rPr>
                            </w:pPr>
                            <w:r w:rsidRPr="00F96F91">
                              <w:rPr>
                                <w:sz w:val="16"/>
                                <w:szCs w:val="16"/>
                              </w:rPr>
                              <w:t>1.</w:t>
                            </w:r>
                            <w:r>
                              <w:rPr>
                                <w:sz w:val="16"/>
                                <w:szCs w:val="16"/>
                              </w:rPr>
                              <w:t>1.1 Guest List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31" type="#_x0000_t202" style="position:absolute;left:0;text-align:left;margin-left:-4.5pt;margin-top:35.05pt;width:71.25pt;height:1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" fillcolor="window" strokeweight=".5pt">
                <v:path arrowok="t"/>
                <v:textbox>
                  <w:txbxContent>
                    <w:p w:rsidR="00063163" w:rsidRPr="00F96F91" w:rsidRDefault="00063163" w:rsidP="00F20DEC">
                      <w:pPr>
                        <w:rPr>
                          <w:sz w:val="16"/>
                          <w:szCs w:val="16"/>
                        </w:rPr>
                      </w:pPr>
                      <w:r w:rsidRPr="00F96F91">
                        <w:rPr>
                          <w:sz w:val="16"/>
                          <w:szCs w:val="16"/>
                        </w:rPr>
                        <w:t>1.</w:t>
                      </w:r>
                      <w:r>
                        <w:rPr>
                          <w:sz w:val="16"/>
                          <w:szCs w:val="16"/>
                        </w:rPr>
                        <w:t>1.1 Guest List</w:t>
                      </w:r>
                    </w:p>
                  </w:txbxContent>
                </v:textbox>
              </v:shape>
            </w:pict>
          </mc:Fallback>
        </mc:AlternateContent>
      </w:r>
      <w:r>
        <w:rPr>
          <w:noProof/>
        </w:rPr>
        <mc:AlternateContent>
          <mc:Choice Requires="wps">
            <w:drawing>
              <wp:anchor distT="0" distB="0" distL="114300" distR="114300" simplePos="0" relativeHeight="251671552" behindDoc="0" locked="0" layoutInCell="1" allowOverlap="1">
                <wp:simplePos x="0" y="0"/>
                <wp:positionH relativeFrom="column">
                  <wp:posOffset>933450</wp:posOffset>
                </wp:positionH>
                <wp:positionV relativeFrom="paragraph">
                  <wp:posOffset>445135</wp:posOffset>
                </wp:positionV>
                <wp:extent cx="942975" cy="247650"/>
                <wp:effectExtent l="0" t="0" r="28575" b="1905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42975" cy="247650"/>
                        </a:xfrm>
                        <a:prstGeom prst="rect">
                          <a:avLst/>
                        </a:prstGeom>
                        <a:solidFill>
                          <a:sysClr val="window" lastClr="FFFFFF"/>
                        </a:solidFill>
                        <a:ln w="6350">
                          <a:solidFill>
                            <a:prstClr val="black"/>
                          </a:solidFill>
                        </a:ln>
                        <a:effectLst/>
                      </wps:spPr>
                      <wps:txbx>
                        <w:txbxContent>
                          <w:p w:rsidR="00063163" w:rsidRPr="00F96F91" w:rsidRDefault="00063163" w:rsidP="00F20DEC">
                            <w:pPr>
                              <w:rPr>
                                <w:sz w:val="16"/>
                                <w:szCs w:val="16"/>
                              </w:rPr>
                            </w:pPr>
                            <w:r w:rsidRPr="00F96F91">
                              <w:rPr>
                                <w:sz w:val="16"/>
                                <w:szCs w:val="16"/>
                              </w:rPr>
                              <w:t>1.</w:t>
                            </w:r>
                            <w:r>
                              <w:rPr>
                                <w:sz w:val="16"/>
                                <w:szCs w:val="16"/>
                              </w:rPr>
                              <w:t>1.2 Guest Invite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32" type="#_x0000_t202" style="position:absolute;left:0;text-align:left;margin-left:73.5pt;margin-top:35.05pt;width:74.25pt;height:1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" fillcolor="window" strokeweight=".5pt">
                <v:path arrowok="t"/>
                <v:textbox>
                  <w:txbxContent>
                    <w:p w:rsidR="00063163" w:rsidRPr="00F96F91" w:rsidRDefault="00063163" w:rsidP="00F20DEC">
                      <w:pPr>
                        <w:rPr>
                          <w:sz w:val="16"/>
                          <w:szCs w:val="16"/>
                        </w:rPr>
                      </w:pPr>
                      <w:r w:rsidRPr="00F96F91">
                        <w:rPr>
                          <w:sz w:val="16"/>
                          <w:szCs w:val="16"/>
                        </w:rPr>
                        <w:t>1.</w:t>
                      </w:r>
                      <w:r>
                        <w:rPr>
                          <w:sz w:val="16"/>
                          <w:szCs w:val="16"/>
                        </w:rPr>
                        <w:t>1.2 Guest Invite</w:t>
                      </w:r>
                    </w:p>
                  </w:txbxContent>
                </v:textbox>
              </v:shape>
            </w:pict>
          </mc:Fallback>
        </mc:AlternateContent>
      </w:r>
      <w:r>
        <w:rPr>
          <w:noProof/>
        </w:rPr>
        <mc:AlternateContent>
          <mc:Choice Requires="wps">
            <w:drawing>
              <wp:anchor distT="4294967295" distB="4294967295" distL="114300" distR="114300" simplePos="0" relativeHeight="251681792" behindDoc="0" locked="0" layoutInCell="1" allowOverlap="1">
                <wp:simplePos x="0" y="0"/>
                <wp:positionH relativeFrom="column">
                  <wp:posOffset>447675</wp:posOffset>
                </wp:positionH>
                <wp:positionV relativeFrom="paragraph">
                  <wp:posOffset>245109</wp:posOffset>
                </wp:positionV>
                <wp:extent cx="2009775" cy="0"/>
                <wp:effectExtent l="0" t="0" r="9525" b="19050"/>
                <wp:wrapNone/>
                <wp:docPr id="26"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097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D646263" id="Straight Connector 26" o:spid="_x0000_s1026" style="position:absolute;z-index:2516817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25pt,19.3pt" to="193.5pt,1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" strokecolor="black [3213]" strokeweight=".5pt">
                <v:stroke joinstyle="miter"/>
                <o:lock v:ext="edit" shapetype="f"/>
              </v:line>
            </w:pict>
          </mc:Fallback>
        </mc:AlternateContent>
      </w:r>
      <w:r>
        <w:rPr>
          <w:noProof/>
        </w:rPr>
        <mc:AlternateContent>
          <mc:Choice Requires="wps">
            <w:drawing>
              <wp:anchor distT="0" distB="0" distL="114299" distR="114299" simplePos="0" relativeHeight="251679744" behindDoc="0" locked="0" layoutInCell="1" allowOverlap="1">
                <wp:simplePos x="0" y="0"/>
                <wp:positionH relativeFrom="column">
                  <wp:posOffset>4057649</wp:posOffset>
                </wp:positionH>
                <wp:positionV relativeFrom="paragraph">
                  <wp:posOffset>102235</wp:posOffset>
                </wp:positionV>
                <wp:extent cx="0" cy="1200150"/>
                <wp:effectExtent l="0" t="0" r="19050" b="19050"/>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20015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726C4E4" id="Straight Connector 22" o:spid="_x0000_s1026" style="position:absolute;z-index:2516797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319.5pt,8.05pt" to="319.5pt,10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" strokecolor="windowText">
                <o:lock v:ext="edit" shapetype="f"/>
              </v:line>
            </w:pict>
          </mc:Fallback>
        </mc:AlternateContent>
      </w:r>
      <w:r>
        <w:rPr>
          <w:noProof/>
        </w:rPr>
        <mc:AlternateContent>
          <mc:Choice Requires="wps">
            <w:drawing>
              <wp:anchor distT="0" distB="0" distL="114300" distR="114300" simplePos="0" relativeHeight="251676672" behindDoc="0" locked="0" layoutInCell="1" allowOverlap="1">
                <wp:simplePos x="0" y="0"/>
                <wp:positionH relativeFrom="column">
                  <wp:posOffset>4295775</wp:posOffset>
                </wp:positionH>
                <wp:positionV relativeFrom="paragraph">
                  <wp:posOffset>245110</wp:posOffset>
                </wp:positionV>
                <wp:extent cx="1390650" cy="247650"/>
                <wp:effectExtent l="0" t="0" r="19050" b="1905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0650" cy="247650"/>
                        </a:xfrm>
                        <a:prstGeom prst="rect">
                          <a:avLst/>
                        </a:prstGeom>
                        <a:solidFill>
                          <a:sysClr val="window" lastClr="FFFFFF"/>
                        </a:solidFill>
                        <a:ln w="6350">
                          <a:solidFill>
                            <a:prstClr val="black"/>
                          </a:solidFill>
                        </a:ln>
                        <a:effectLst/>
                      </wps:spPr>
                      <wps:txbx>
                        <w:txbxContent>
                          <w:p w:rsidR="00063163" w:rsidRPr="00F96F91" w:rsidRDefault="00063163" w:rsidP="00F20DEC">
                            <w:pPr>
                              <w:rPr>
                                <w:sz w:val="16"/>
                                <w:szCs w:val="16"/>
                              </w:rPr>
                            </w:pPr>
                            <w:r w:rsidRPr="001606BE">
                              <w:rPr>
                                <w:sz w:val="16"/>
                                <w:szCs w:val="16"/>
                              </w:rPr>
                              <w:t>1.3</w:t>
                            </w:r>
                            <w:r>
                              <w:rPr>
                                <w:sz w:val="16"/>
                                <w:szCs w:val="16"/>
                              </w:rPr>
                              <w:t>.1</w:t>
                            </w:r>
                            <w:r w:rsidRPr="001606BE">
                              <w:rPr>
                                <w:sz w:val="16"/>
                                <w:szCs w:val="16"/>
                              </w:rPr>
                              <w:t xml:space="preserve"> </w:t>
                            </w:r>
                            <w:r w:rsidRPr="00F96F91">
                              <w:rPr>
                                <w:sz w:val="16"/>
                                <w:szCs w:val="16"/>
                              </w:rPr>
                              <w:t xml:space="preserve"> </w:t>
                            </w:r>
                            <w:r>
                              <w:rPr>
                                <w:sz w:val="16"/>
                                <w:szCs w:val="16"/>
                              </w:rPr>
                              <w:t>Decoration List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3" type="#_x0000_t202" style="position:absolute;left:0;text-align:left;margin-left:338.25pt;margin-top:19.3pt;width:109.5pt;height:19.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" fillcolor="window" strokeweight=".5pt">
                <v:path arrowok="t"/>
                <v:textbox>
                  <w:txbxContent>
                    <w:p w:rsidR="00063163" w:rsidRPr="00F96F91" w:rsidRDefault="00063163" w:rsidP="00F20DEC">
                      <w:pPr>
                        <w:rPr>
                          <w:sz w:val="16"/>
                          <w:szCs w:val="16"/>
                        </w:rPr>
                      </w:pPr>
                      <w:r w:rsidRPr="001606BE">
                        <w:rPr>
                          <w:sz w:val="16"/>
                          <w:szCs w:val="16"/>
                        </w:rPr>
                        <w:t>1.3</w:t>
                      </w:r>
                      <w:r>
                        <w:rPr>
                          <w:sz w:val="16"/>
                          <w:szCs w:val="16"/>
                        </w:rPr>
                        <w:t>.1</w:t>
                      </w:r>
                      <w:r w:rsidRPr="001606BE">
                        <w:rPr>
                          <w:sz w:val="16"/>
                          <w:szCs w:val="16"/>
                        </w:rPr>
                        <w:t xml:space="preserve"> </w:t>
                      </w:r>
                      <w:r w:rsidRPr="00F96F91">
                        <w:rPr>
                          <w:sz w:val="16"/>
                          <w:szCs w:val="16"/>
                        </w:rPr>
                        <w:t xml:space="preserve"> </w:t>
                      </w:r>
                      <w:r>
                        <w:rPr>
                          <w:sz w:val="16"/>
                          <w:szCs w:val="16"/>
                        </w:rPr>
                        <w:t>Decoration List</w:t>
                      </w:r>
                    </w:p>
                  </w:txbxContent>
                </v:textbox>
              </v:shape>
            </w:pict>
          </mc:Fallback>
        </mc:AlternateContent>
      </w:r>
    </w:p>
    <w:p w:rsidR="00F20DEC" w:rsidRDefault="009350B1" w:rsidP="00F20DEC">
      <w:pPr>
        <w:spacing w:line="480" w:lineRule="auto"/>
        <w:ind w:left="180"/>
      </w:pPr>
      <w:r>
        <w:rPr>
          <w:noProof/>
        </w:rPr>
        <mc:AlternateContent>
          <mc:Choice Requires="wps">
            <w:drawing>
              <wp:anchor distT="0" distB="0" distL="114299" distR="114299" simplePos="0" relativeHeight="251692032" behindDoc="0" locked="0" layoutInCell="1" allowOverlap="1">
                <wp:simplePos x="0" y="0"/>
                <wp:positionH relativeFrom="column">
                  <wp:posOffset>1971674</wp:posOffset>
                </wp:positionH>
                <wp:positionV relativeFrom="paragraph">
                  <wp:posOffset>329565</wp:posOffset>
                </wp:positionV>
                <wp:extent cx="0" cy="161925"/>
                <wp:effectExtent l="0" t="0" r="19050" b="9525"/>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619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AA32016" id="Straight Connector 47" o:spid="_x0000_s1026" style="position:absolute;z-index:2516920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55.25pt,25.95pt" to="155.25pt,3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" strokecolor="black [3213]" strokeweight=".5pt">
                <v:stroke joinstyle="miter"/>
                <o:lock v:ext="edit" shapetype="f"/>
              </v:line>
            </w:pict>
          </mc:Fallback>
        </mc:AlternateContent>
      </w:r>
      <w:r>
        <w:rPr>
          <w:noProof/>
        </w:rPr>
        <mc:AlternateContent>
          <mc:Choice Requires="wps">
            <w:drawing>
              <wp:anchor distT="0" distB="0" distL="114299" distR="114299" simplePos="0" relativeHeight="251691008" behindDoc="0" locked="0" layoutInCell="1" allowOverlap="1">
                <wp:simplePos x="0" y="0"/>
                <wp:positionH relativeFrom="column">
                  <wp:posOffset>638174</wp:posOffset>
                </wp:positionH>
                <wp:positionV relativeFrom="paragraph">
                  <wp:posOffset>329565</wp:posOffset>
                </wp:positionV>
                <wp:extent cx="0" cy="161925"/>
                <wp:effectExtent l="0" t="0" r="19050" b="9525"/>
                <wp:wrapNone/>
                <wp:docPr id="46"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619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0B95403" id="Straight Connector 46" o:spid="_x0000_s1026" style="position:absolute;z-index:2516910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50.25pt,25.95pt" to="50.25pt,3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" strokecolor="black [3213]" strokeweight=".5pt">
                <v:stroke joinstyle="miter"/>
                <o:lock v:ext="edit" shapetype="f"/>
              </v:line>
            </w:pict>
          </mc:Fallback>
        </mc:AlternateContent>
      </w:r>
      <w:r>
        <w:rPr>
          <w:noProof/>
        </w:rPr>
        <mc:AlternateContent>
          <mc:Choice Requires="wps">
            <w:drawing>
              <wp:anchor distT="4294967295" distB="4294967295" distL="114300" distR="114300" simplePos="0" relativeHeight="251689984" behindDoc="0" locked="0" layoutInCell="1" allowOverlap="1">
                <wp:simplePos x="0" y="0"/>
                <wp:positionH relativeFrom="column">
                  <wp:posOffset>638175</wp:posOffset>
                </wp:positionH>
                <wp:positionV relativeFrom="paragraph">
                  <wp:posOffset>329564</wp:posOffset>
                </wp:positionV>
                <wp:extent cx="2743200" cy="0"/>
                <wp:effectExtent l="0" t="0" r="19050" b="19050"/>
                <wp:wrapNone/>
                <wp:docPr id="45" name="Straight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7432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26B2C81" id="Straight Connector 45" o:spid="_x0000_s1026" style="position:absolute;flip:x;z-index:2516899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0.25pt,25.95pt" to="266.25pt,2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" strokecolor="black [3213]" strokeweight=".5pt">
                <v:stroke joinstyle="miter"/>
                <o:lock v:ext="edit" shapetype="f"/>
              </v:line>
            </w:pict>
          </mc:Fallback>
        </mc:AlternateContent>
      </w:r>
      <w:r>
        <w:rPr>
          <w:noProof/>
        </w:rPr>
        <mc:AlternateContent>
          <mc:Choice Requires="wps">
            <w:drawing>
              <wp:anchor distT="4294967295" distB="4294967295" distL="114300" distR="114300" simplePos="0" relativeHeight="251686912" behindDoc="0" locked="0" layoutInCell="1" allowOverlap="1">
                <wp:simplePos x="0" y="0"/>
                <wp:positionH relativeFrom="column">
                  <wp:posOffset>4057650</wp:posOffset>
                </wp:positionH>
                <wp:positionV relativeFrom="paragraph">
                  <wp:posOffset>186689</wp:posOffset>
                </wp:positionV>
                <wp:extent cx="238125" cy="0"/>
                <wp:effectExtent l="0" t="0" r="9525" b="19050"/>
                <wp:wrapNone/>
                <wp:docPr id="40" name="Straight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381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7E4AFD3" id="Straight Connector 40" o:spid="_x0000_s1026" style="position:absolute;z-index:2516869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19.5pt,14.7pt" to="338.25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" strokecolor="black [3213]" strokeweight=".5pt">
                <v:stroke joinstyle="miter"/>
                <o:lock v:ext="edit" shapetype="f"/>
              </v:line>
            </w:pict>
          </mc:Fallback>
        </mc:AlternateContent>
      </w:r>
      <w:r>
        <w:rPr>
          <w:noProof/>
        </w:rPr>
        <mc:AlternateContent>
          <mc:Choice Requires="wps">
            <w:drawing>
              <wp:anchor distT="0" distB="0" distL="114300" distR="114300" simplePos="0" relativeHeight="251677696" behindDoc="0" locked="0" layoutInCell="1" allowOverlap="1">
                <wp:simplePos x="0" y="0"/>
                <wp:positionH relativeFrom="column">
                  <wp:posOffset>4295775</wp:posOffset>
                </wp:positionH>
                <wp:positionV relativeFrom="paragraph">
                  <wp:posOffset>739140</wp:posOffset>
                </wp:positionV>
                <wp:extent cx="1390650" cy="247650"/>
                <wp:effectExtent l="0" t="0" r="19050" b="1905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0650" cy="247650"/>
                        </a:xfrm>
                        <a:prstGeom prst="rect">
                          <a:avLst/>
                        </a:prstGeom>
                        <a:solidFill>
                          <a:sysClr val="window" lastClr="FFFFFF"/>
                        </a:solidFill>
                        <a:ln w="6350">
                          <a:solidFill>
                            <a:prstClr val="black"/>
                          </a:solidFill>
                        </a:ln>
                        <a:effectLst/>
                      </wps:spPr>
                      <wps:txbx>
                        <w:txbxContent>
                          <w:p w:rsidR="00063163" w:rsidRPr="00F96F91" w:rsidRDefault="00063163" w:rsidP="00F20DEC">
                            <w:pPr>
                              <w:rPr>
                                <w:sz w:val="16"/>
                                <w:szCs w:val="16"/>
                              </w:rPr>
                            </w:pPr>
                            <w:r w:rsidRPr="001606BE">
                              <w:rPr>
                                <w:sz w:val="16"/>
                                <w:szCs w:val="16"/>
                              </w:rPr>
                              <w:t>1.3</w:t>
                            </w:r>
                            <w:r>
                              <w:rPr>
                                <w:sz w:val="16"/>
                                <w:szCs w:val="16"/>
                              </w:rPr>
                              <w:t>.4</w:t>
                            </w:r>
                            <w:r w:rsidRPr="001606BE">
                              <w:rPr>
                                <w:sz w:val="16"/>
                                <w:szCs w:val="16"/>
                              </w:rPr>
                              <w:t xml:space="preserve"> </w:t>
                            </w:r>
                            <w:r w:rsidRPr="00F96F91">
                              <w:rPr>
                                <w:sz w:val="16"/>
                                <w:szCs w:val="16"/>
                              </w:rPr>
                              <w:t xml:space="preserve"> </w:t>
                            </w:r>
                            <w:r>
                              <w:rPr>
                                <w:sz w:val="16"/>
                                <w:szCs w:val="16"/>
                              </w:rPr>
                              <w:t>Decoration Tear Down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 o:spid="_x0000_s1034" type="#_x0000_t202" style="position:absolute;left:0;text-align:left;margin-left:338.25pt;margin-top:58.2pt;width:109.5pt;height:19.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" fillcolor="window" strokeweight=".5pt">
                <v:path arrowok="t"/>
                <v:textbox>
                  <w:txbxContent>
                    <w:p w:rsidR="00063163" w:rsidRPr="00F96F91" w:rsidRDefault="00063163" w:rsidP="00F20DEC">
                      <w:pPr>
                        <w:rPr>
                          <w:sz w:val="16"/>
                          <w:szCs w:val="16"/>
                        </w:rPr>
                      </w:pPr>
                      <w:r w:rsidRPr="001606BE">
                        <w:rPr>
                          <w:sz w:val="16"/>
                          <w:szCs w:val="16"/>
                        </w:rPr>
                        <w:t>1.3</w:t>
                      </w:r>
                      <w:r>
                        <w:rPr>
                          <w:sz w:val="16"/>
                          <w:szCs w:val="16"/>
                        </w:rPr>
                        <w:t>.4</w:t>
                      </w:r>
                      <w:r w:rsidRPr="001606BE">
                        <w:rPr>
                          <w:sz w:val="16"/>
                          <w:szCs w:val="16"/>
                        </w:rPr>
                        <w:t xml:space="preserve"> </w:t>
                      </w:r>
                      <w:r w:rsidRPr="00F96F91">
                        <w:rPr>
                          <w:sz w:val="16"/>
                          <w:szCs w:val="16"/>
                        </w:rPr>
                        <w:t xml:space="preserve"> </w:t>
                      </w:r>
                      <w:r>
                        <w:rPr>
                          <w:sz w:val="16"/>
                          <w:szCs w:val="16"/>
                        </w:rPr>
                        <w:t>Decoration Tear Down</w:t>
                      </w:r>
                    </w:p>
                  </w:txbxContent>
                </v:textbox>
              </v:shape>
            </w:pict>
          </mc:Fallback>
        </mc:AlternateContent>
      </w:r>
      <w:r>
        <w:rPr>
          <w:noProof/>
        </w:rPr>
        <mc:AlternateContent>
          <mc:Choice Requires="wps">
            <w:drawing>
              <wp:anchor distT="0" distB="0" distL="114300" distR="114300" simplePos="0" relativeHeight="251672576" behindDoc="0" locked="0" layoutInCell="1" allowOverlap="1">
                <wp:simplePos x="0" y="0"/>
                <wp:positionH relativeFrom="column">
                  <wp:posOffset>4295775</wp:posOffset>
                </wp:positionH>
                <wp:positionV relativeFrom="paragraph">
                  <wp:posOffset>415290</wp:posOffset>
                </wp:positionV>
                <wp:extent cx="1390650" cy="247650"/>
                <wp:effectExtent l="0" t="0" r="19050" b="1905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0650" cy="247650"/>
                        </a:xfrm>
                        <a:prstGeom prst="rect">
                          <a:avLst/>
                        </a:prstGeom>
                        <a:solidFill>
                          <a:sysClr val="window" lastClr="FFFFFF"/>
                        </a:solidFill>
                        <a:ln w="6350">
                          <a:solidFill>
                            <a:prstClr val="black"/>
                          </a:solidFill>
                        </a:ln>
                        <a:effectLst/>
                      </wps:spPr>
                      <wps:txbx>
                        <w:txbxContent>
                          <w:p w:rsidR="00063163" w:rsidRPr="00F96F91" w:rsidRDefault="00063163" w:rsidP="00F20DEC">
                            <w:pPr>
                              <w:rPr>
                                <w:sz w:val="16"/>
                                <w:szCs w:val="16"/>
                              </w:rPr>
                            </w:pPr>
                            <w:r w:rsidRPr="001606BE">
                              <w:rPr>
                                <w:sz w:val="16"/>
                                <w:szCs w:val="16"/>
                              </w:rPr>
                              <w:t>1.3</w:t>
                            </w:r>
                            <w:r>
                              <w:rPr>
                                <w:sz w:val="16"/>
                                <w:szCs w:val="16"/>
                              </w:rPr>
                              <w:t>.3</w:t>
                            </w:r>
                            <w:r w:rsidRPr="001606BE">
                              <w:rPr>
                                <w:sz w:val="16"/>
                                <w:szCs w:val="16"/>
                              </w:rPr>
                              <w:t xml:space="preserve"> </w:t>
                            </w:r>
                            <w:r w:rsidRPr="00F96F91">
                              <w:rPr>
                                <w:sz w:val="16"/>
                                <w:szCs w:val="16"/>
                              </w:rPr>
                              <w:t xml:space="preserve"> </w:t>
                            </w:r>
                            <w:r>
                              <w:rPr>
                                <w:sz w:val="16"/>
                                <w:szCs w:val="16"/>
                              </w:rPr>
                              <w:t>Decoration Set Up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5" type="#_x0000_t202" style="position:absolute;left:0;text-align:left;margin-left:338.25pt;margin-top:32.7pt;width:109.5pt;height:1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" fillcolor="window" strokeweight=".5pt">
                <v:path arrowok="t"/>
                <v:textbox>
                  <w:txbxContent>
                    <w:p w:rsidR="00063163" w:rsidRPr="00F96F91" w:rsidRDefault="00063163" w:rsidP="00F20DEC">
                      <w:pPr>
                        <w:rPr>
                          <w:sz w:val="16"/>
                          <w:szCs w:val="16"/>
                        </w:rPr>
                      </w:pPr>
                      <w:r w:rsidRPr="001606BE">
                        <w:rPr>
                          <w:sz w:val="16"/>
                          <w:szCs w:val="16"/>
                        </w:rPr>
                        <w:t>1.3</w:t>
                      </w:r>
                      <w:r>
                        <w:rPr>
                          <w:sz w:val="16"/>
                          <w:szCs w:val="16"/>
                        </w:rPr>
                        <w:t>.3</w:t>
                      </w:r>
                      <w:r w:rsidRPr="001606BE">
                        <w:rPr>
                          <w:sz w:val="16"/>
                          <w:szCs w:val="16"/>
                        </w:rPr>
                        <w:t xml:space="preserve"> </w:t>
                      </w:r>
                      <w:r w:rsidRPr="00F96F91">
                        <w:rPr>
                          <w:sz w:val="16"/>
                          <w:szCs w:val="16"/>
                        </w:rPr>
                        <w:t xml:space="preserve"> </w:t>
                      </w:r>
                      <w:r>
                        <w:rPr>
                          <w:sz w:val="16"/>
                          <w:szCs w:val="16"/>
                        </w:rPr>
                        <w:t>Decoration Set Up</w:t>
                      </w:r>
                    </w:p>
                  </w:txbxContent>
                </v:textbox>
              </v:shape>
            </w:pict>
          </mc:Fallback>
        </mc:AlternateContent>
      </w:r>
      <w:r>
        <w:rPr>
          <w:noProof/>
        </w:rPr>
        <mc:AlternateContent>
          <mc:Choice Requires="wps">
            <w:drawing>
              <wp:anchor distT="0" distB="0" distL="114300" distR="114300" simplePos="0" relativeHeight="251674624" behindDoc="0" locked="0" layoutInCell="1" allowOverlap="1">
                <wp:simplePos x="0" y="0"/>
                <wp:positionH relativeFrom="column">
                  <wp:posOffset>4295775</wp:posOffset>
                </wp:positionH>
                <wp:positionV relativeFrom="paragraph">
                  <wp:posOffset>81915</wp:posOffset>
                </wp:positionV>
                <wp:extent cx="1390650" cy="247650"/>
                <wp:effectExtent l="0" t="0" r="19050" b="1905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0650" cy="247650"/>
                        </a:xfrm>
                        <a:prstGeom prst="rect">
                          <a:avLst/>
                        </a:prstGeom>
                        <a:solidFill>
                          <a:sysClr val="window" lastClr="FFFFFF"/>
                        </a:solidFill>
                        <a:ln w="6350">
                          <a:solidFill>
                            <a:prstClr val="black"/>
                          </a:solidFill>
                        </a:ln>
                        <a:effectLst/>
                      </wps:spPr>
                      <wps:txbx>
                        <w:txbxContent>
                          <w:p w:rsidR="00063163" w:rsidRPr="00F96F91" w:rsidRDefault="00063163" w:rsidP="00F20DEC">
                            <w:pPr>
                              <w:rPr>
                                <w:sz w:val="16"/>
                                <w:szCs w:val="16"/>
                              </w:rPr>
                            </w:pPr>
                            <w:r w:rsidRPr="001606BE">
                              <w:rPr>
                                <w:sz w:val="16"/>
                                <w:szCs w:val="16"/>
                              </w:rPr>
                              <w:t>1.3</w:t>
                            </w:r>
                            <w:r>
                              <w:rPr>
                                <w:sz w:val="16"/>
                                <w:szCs w:val="16"/>
                              </w:rPr>
                              <w:t>.2</w:t>
                            </w:r>
                            <w:r w:rsidRPr="001606BE">
                              <w:rPr>
                                <w:sz w:val="16"/>
                                <w:szCs w:val="16"/>
                              </w:rPr>
                              <w:t xml:space="preserve"> </w:t>
                            </w:r>
                            <w:r>
                              <w:rPr>
                                <w:sz w:val="16"/>
                                <w:szCs w:val="16"/>
                              </w:rPr>
                              <w:t xml:space="preserve"> Decoration Purchase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6" type="#_x0000_t202" style="position:absolute;left:0;text-align:left;margin-left:338.25pt;margin-top:6.45pt;width:109.5pt;height:19.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" fillcolor="window" strokeweight=".5pt">
                <v:path arrowok="t"/>
                <v:textbox>
                  <w:txbxContent>
                    <w:p w:rsidR="00063163" w:rsidRPr="00F96F91" w:rsidRDefault="00063163" w:rsidP="00F20DEC">
                      <w:pPr>
                        <w:rPr>
                          <w:sz w:val="16"/>
                          <w:szCs w:val="16"/>
                        </w:rPr>
                      </w:pPr>
                      <w:r w:rsidRPr="001606BE">
                        <w:rPr>
                          <w:sz w:val="16"/>
                          <w:szCs w:val="16"/>
                        </w:rPr>
                        <w:t>1.3</w:t>
                      </w:r>
                      <w:r>
                        <w:rPr>
                          <w:sz w:val="16"/>
                          <w:szCs w:val="16"/>
                        </w:rPr>
                        <w:t>.2</w:t>
                      </w:r>
                      <w:r w:rsidRPr="001606BE">
                        <w:rPr>
                          <w:sz w:val="16"/>
                          <w:szCs w:val="16"/>
                        </w:rPr>
                        <w:t xml:space="preserve"> </w:t>
                      </w:r>
                      <w:r>
                        <w:rPr>
                          <w:sz w:val="16"/>
                          <w:szCs w:val="16"/>
                        </w:rPr>
                        <w:t xml:space="preserve"> Decoration Purchase</w:t>
                      </w:r>
                    </w:p>
                  </w:txbxContent>
                </v:textbox>
              </v:shape>
            </w:pict>
          </mc:Fallback>
        </mc:AlternateContent>
      </w:r>
    </w:p>
    <w:p w:rsidR="00F20DEC" w:rsidRDefault="009350B1" w:rsidP="00F20DEC">
      <w:pPr>
        <w:spacing w:line="480" w:lineRule="auto"/>
        <w:ind w:left="180"/>
      </w:pPr>
      <w:r>
        <w:rPr>
          <w:noProof/>
        </w:rPr>
        <mc:AlternateContent>
          <mc:Choice Requires="wps">
            <w:drawing>
              <wp:anchor distT="0" distB="0" distL="114300" distR="114300" simplePos="0" relativeHeight="251673600" behindDoc="0" locked="0" layoutInCell="1" allowOverlap="1">
                <wp:simplePos x="0" y="0"/>
                <wp:positionH relativeFrom="column">
                  <wp:posOffset>2781300</wp:posOffset>
                </wp:positionH>
                <wp:positionV relativeFrom="paragraph">
                  <wp:posOffset>168275</wp:posOffset>
                </wp:positionV>
                <wp:extent cx="1123950" cy="247650"/>
                <wp:effectExtent l="0" t="0" r="19050" b="1905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23950" cy="247650"/>
                        </a:xfrm>
                        <a:prstGeom prst="rect">
                          <a:avLst/>
                        </a:prstGeom>
                        <a:solidFill>
                          <a:sysClr val="window" lastClr="FFFFFF"/>
                        </a:solidFill>
                        <a:ln w="6350">
                          <a:solidFill>
                            <a:prstClr val="black"/>
                          </a:solidFill>
                        </a:ln>
                        <a:effectLst/>
                      </wps:spPr>
                      <wps:txbx>
                        <w:txbxContent>
                          <w:p w:rsidR="00063163" w:rsidRPr="00F96F91" w:rsidRDefault="00063163" w:rsidP="00F20DEC">
                            <w:pPr>
                              <w:rPr>
                                <w:sz w:val="16"/>
                                <w:szCs w:val="16"/>
                              </w:rPr>
                            </w:pPr>
                            <w:r w:rsidRPr="00F96F91">
                              <w:rPr>
                                <w:sz w:val="16"/>
                                <w:szCs w:val="16"/>
                              </w:rPr>
                              <w:t>1.</w:t>
                            </w:r>
                            <w:r>
                              <w:rPr>
                                <w:sz w:val="16"/>
                                <w:szCs w:val="16"/>
                              </w:rPr>
                              <w:t>2.3 Food Preparation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7" type="#_x0000_t202" style="position:absolute;left:0;text-align:left;margin-left:219pt;margin-top:13.25pt;width:88.5pt;height:1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" fillcolor="window" strokeweight=".5pt">
                <v:path arrowok="t"/>
                <v:textbox>
                  <w:txbxContent>
                    <w:p w:rsidR="00063163" w:rsidRPr="00F96F91" w:rsidRDefault="00063163" w:rsidP="00F20DEC">
                      <w:pPr>
                        <w:rPr>
                          <w:sz w:val="16"/>
                          <w:szCs w:val="16"/>
                        </w:rPr>
                      </w:pPr>
                      <w:r w:rsidRPr="00F96F91">
                        <w:rPr>
                          <w:sz w:val="16"/>
                          <w:szCs w:val="16"/>
                        </w:rPr>
                        <w:t>1.</w:t>
                      </w:r>
                      <w:r>
                        <w:rPr>
                          <w:sz w:val="16"/>
                          <w:szCs w:val="16"/>
                        </w:rPr>
                        <w:t>2.3 Food Preparation</w:t>
                      </w:r>
                    </w:p>
                  </w:txbxContent>
                </v:textbox>
              </v:shape>
            </w:pict>
          </mc:Fallback>
        </mc:AlternateContent>
      </w:r>
      <w:r>
        <w:rPr>
          <w:noProof/>
        </w:rPr>
        <mc:AlternateContent>
          <mc:Choice Requires="wps">
            <w:drawing>
              <wp:anchor distT="0" distB="0" distL="114300" distR="114300" simplePos="0" relativeHeight="251675648" behindDoc="0" locked="0" layoutInCell="1" allowOverlap="1">
                <wp:simplePos x="0" y="0"/>
                <wp:positionH relativeFrom="column">
                  <wp:posOffset>1419225</wp:posOffset>
                </wp:positionH>
                <wp:positionV relativeFrom="paragraph">
                  <wp:posOffset>64770</wp:posOffset>
                </wp:positionV>
                <wp:extent cx="1123950" cy="247650"/>
                <wp:effectExtent l="0" t="0" r="19050" b="1905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23950" cy="247650"/>
                        </a:xfrm>
                        <a:prstGeom prst="rect">
                          <a:avLst/>
                        </a:prstGeom>
                        <a:solidFill>
                          <a:sysClr val="window" lastClr="FFFFFF"/>
                        </a:solidFill>
                        <a:ln w="6350">
                          <a:solidFill>
                            <a:prstClr val="black"/>
                          </a:solidFill>
                        </a:ln>
                        <a:effectLst/>
                      </wps:spPr>
                      <wps:txbx>
                        <w:txbxContent>
                          <w:p w:rsidR="00063163" w:rsidRPr="00F96F91" w:rsidRDefault="00063163" w:rsidP="00F20DEC">
                            <w:pPr>
                              <w:rPr>
                                <w:sz w:val="16"/>
                                <w:szCs w:val="16"/>
                              </w:rPr>
                            </w:pPr>
                            <w:r w:rsidRPr="00F96F91">
                              <w:rPr>
                                <w:sz w:val="16"/>
                                <w:szCs w:val="16"/>
                              </w:rPr>
                              <w:t>1.</w:t>
                            </w:r>
                            <w:r>
                              <w:rPr>
                                <w:sz w:val="16"/>
                                <w:szCs w:val="16"/>
                              </w:rPr>
                              <w:t xml:space="preserve">2.2 Food Purchase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8" type="#_x0000_t202" style="position:absolute;left:0;text-align:left;margin-left:111.75pt;margin-top:5.1pt;width:88.5pt;height:19.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" fillcolor="window" strokeweight=".5pt">
                <v:path arrowok="t"/>
                <v:textbox>
                  <w:txbxContent>
                    <w:p w:rsidR="00063163" w:rsidRPr="00F96F91" w:rsidRDefault="00063163" w:rsidP="00F20DEC">
                      <w:pPr>
                        <w:rPr>
                          <w:sz w:val="16"/>
                          <w:szCs w:val="16"/>
                        </w:rPr>
                      </w:pPr>
                      <w:r w:rsidRPr="00F96F91">
                        <w:rPr>
                          <w:sz w:val="16"/>
                          <w:szCs w:val="16"/>
                        </w:rPr>
                        <w:t>1.</w:t>
                      </w:r>
                      <w:r>
                        <w:rPr>
                          <w:sz w:val="16"/>
                          <w:szCs w:val="16"/>
                        </w:rPr>
                        <w:t xml:space="preserve">2.2 Food Purchase </w:t>
                      </w:r>
                    </w:p>
                  </w:txbxContent>
                </v:textbox>
              </v:shape>
            </w:pict>
          </mc:Fallback>
        </mc:AlternateContent>
      </w:r>
      <w:r>
        <w:rPr>
          <w:noProof/>
        </w:rPr>
        <mc:AlternateContent>
          <mc:Choice Requires="wps">
            <w:drawing>
              <wp:anchor distT="0" distB="0" distL="114300" distR="114300" simplePos="0" relativeHeight="251669504" behindDoc="0" locked="0" layoutInCell="1" allowOverlap="1">
                <wp:simplePos x="0" y="0"/>
                <wp:positionH relativeFrom="column">
                  <wp:posOffset>114300</wp:posOffset>
                </wp:positionH>
                <wp:positionV relativeFrom="paragraph">
                  <wp:posOffset>64770</wp:posOffset>
                </wp:positionV>
                <wp:extent cx="1123950" cy="247650"/>
                <wp:effectExtent l="0" t="0" r="19050" b="190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23950" cy="247650"/>
                        </a:xfrm>
                        <a:prstGeom prst="rect">
                          <a:avLst/>
                        </a:prstGeom>
                        <a:solidFill>
                          <a:sysClr val="window" lastClr="FFFFFF"/>
                        </a:solidFill>
                        <a:ln w="6350">
                          <a:solidFill>
                            <a:prstClr val="black"/>
                          </a:solidFill>
                        </a:ln>
                        <a:effectLst/>
                      </wps:spPr>
                      <wps:txbx>
                        <w:txbxContent>
                          <w:p w:rsidR="00063163" w:rsidRPr="00F96F91" w:rsidRDefault="00063163" w:rsidP="00F20DEC">
                            <w:pPr>
                              <w:rPr>
                                <w:sz w:val="16"/>
                                <w:szCs w:val="16"/>
                              </w:rPr>
                            </w:pPr>
                            <w:r w:rsidRPr="001606BE">
                              <w:rPr>
                                <w:sz w:val="16"/>
                                <w:szCs w:val="16"/>
                              </w:rPr>
                              <w:t>1.</w:t>
                            </w:r>
                            <w:r>
                              <w:rPr>
                                <w:sz w:val="16"/>
                                <w:szCs w:val="16"/>
                              </w:rPr>
                              <w:t>2.1</w:t>
                            </w:r>
                            <w:r w:rsidRPr="00F96F91">
                              <w:rPr>
                                <w:sz w:val="16"/>
                                <w:szCs w:val="16"/>
                              </w:rPr>
                              <w:t xml:space="preserve"> </w:t>
                            </w:r>
                            <w:r>
                              <w:rPr>
                                <w:sz w:val="16"/>
                                <w:szCs w:val="16"/>
                              </w:rPr>
                              <w:t>Food List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39" type="#_x0000_t202" style="position:absolute;left:0;text-align:left;margin-left:9pt;margin-top:5.1pt;width:88.5pt;height:1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" fillcolor="window" strokeweight=".5pt">
                <v:path arrowok="t"/>
                <v:textbox>
                  <w:txbxContent>
                    <w:p w:rsidR="00063163" w:rsidRPr="00F96F91" w:rsidRDefault="00063163" w:rsidP="00F20DEC">
                      <w:pPr>
                        <w:rPr>
                          <w:sz w:val="16"/>
                          <w:szCs w:val="16"/>
                        </w:rPr>
                      </w:pPr>
                      <w:r w:rsidRPr="001606BE">
                        <w:rPr>
                          <w:sz w:val="16"/>
                          <w:szCs w:val="16"/>
                        </w:rPr>
                        <w:t>1.</w:t>
                      </w:r>
                      <w:r>
                        <w:rPr>
                          <w:sz w:val="16"/>
                          <w:szCs w:val="16"/>
                        </w:rPr>
                        <w:t>2.1</w:t>
                      </w:r>
                      <w:r w:rsidRPr="00F96F91">
                        <w:rPr>
                          <w:sz w:val="16"/>
                          <w:szCs w:val="16"/>
                        </w:rPr>
                        <w:t xml:space="preserve"> </w:t>
                      </w:r>
                      <w:r>
                        <w:rPr>
                          <w:sz w:val="16"/>
                          <w:szCs w:val="16"/>
                        </w:rPr>
                        <w:t>Food List</w:t>
                      </w:r>
                    </w:p>
                  </w:txbxContent>
                </v:textbox>
              </v:shape>
            </w:pict>
          </mc:Fallback>
        </mc:AlternateContent>
      </w:r>
      <w:r>
        <w:rPr>
          <w:noProof/>
        </w:rPr>
        <mc:AlternateContent>
          <mc:Choice Requires="wps">
            <w:drawing>
              <wp:anchor distT="4294967295" distB="4294967295" distL="114300" distR="114300" simplePos="0" relativeHeight="251685888" behindDoc="0" locked="0" layoutInCell="1" allowOverlap="1">
                <wp:simplePos x="0" y="0"/>
                <wp:positionH relativeFrom="column">
                  <wp:posOffset>4057650</wp:posOffset>
                </wp:positionH>
                <wp:positionV relativeFrom="paragraph">
                  <wp:posOffset>61594</wp:posOffset>
                </wp:positionV>
                <wp:extent cx="238125" cy="0"/>
                <wp:effectExtent l="0" t="0" r="9525" b="19050"/>
                <wp:wrapNone/>
                <wp:docPr id="38" name="Straight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381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2AE59401" id="Straight Connector 38" o:spid="_x0000_s1026" style="position:absolute;flip:y;z-index:2516858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319.5pt,4.85pt" to="338.25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" strokecolor="black [3213]" strokeweight=".5pt">
                <v:stroke joinstyle="miter"/>
                <o:lock v:ext="edit" shapetype="f"/>
              </v:line>
            </w:pict>
          </mc:Fallback>
        </mc:AlternateContent>
      </w:r>
      <w:r>
        <w:rPr>
          <w:noProof/>
        </w:rPr>
        <mc:AlternateContent>
          <mc:Choice Requires="wps">
            <w:drawing>
              <wp:anchor distT="4294967295" distB="4294967295" distL="114300" distR="114300" simplePos="0" relativeHeight="251684864" behindDoc="0" locked="0" layoutInCell="1" allowOverlap="1">
                <wp:simplePos x="0" y="0"/>
                <wp:positionH relativeFrom="column">
                  <wp:posOffset>4057650</wp:posOffset>
                </wp:positionH>
                <wp:positionV relativeFrom="paragraph">
                  <wp:posOffset>347344</wp:posOffset>
                </wp:positionV>
                <wp:extent cx="238125" cy="0"/>
                <wp:effectExtent l="0" t="0" r="9525" b="19050"/>
                <wp:wrapNone/>
                <wp:docPr id="34" name="Straight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381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077C6F9" id="Straight Connector 34" o:spid="_x0000_s1026" style="position:absolute;z-index:2516848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19.5pt,27.35pt" to="338.25pt,2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" strokecolor="black [3213]" strokeweight=".5pt">
                <v:stroke joinstyle="miter"/>
                <o:lock v:ext="edit" shapetype="f"/>
              </v:line>
            </w:pict>
          </mc:Fallback>
        </mc:AlternateContent>
      </w:r>
    </w:p>
    <w:p w:rsidR="00F20DEC" w:rsidRDefault="00F20DEC" w:rsidP="00F20DEC">
      <w:pPr>
        <w:spacing w:line="480" w:lineRule="auto"/>
        <w:ind w:left="180"/>
      </w:pPr>
    </w:p>
    <w:p w:rsidR="00F20DEC" w:rsidRDefault="009350B1" w:rsidP="00F20DEC">
      <w:pPr>
        <w:spacing w:line="480" w:lineRule="auto"/>
        <w:ind w:left="180"/>
      </w:pPr>
      <w:r>
        <w:rPr>
          <w:noProof/>
        </w:rPr>
        <mc:AlternateContent>
          <mc:Choice Requires="wps">
            <w:drawing>
              <wp:anchor distT="0" distB="0" distL="114300" distR="114300" simplePos="0" relativeHeight="251697152" behindDoc="0" locked="0" layoutInCell="1" allowOverlap="1">
                <wp:simplePos x="0" y="0"/>
                <wp:positionH relativeFrom="column">
                  <wp:posOffset>2505075</wp:posOffset>
                </wp:positionH>
                <wp:positionV relativeFrom="paragraph">
                  <wp:posOffset>478155</wp:posOffset>
                </wp:positionV>
                <wp:extent cx="1400175" cy="247650"/>
                <wp:effectExtent l="0" t="0" r="28575" b="19050"/>
                <wp:wrapNone/>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00175" cy="247650"/>
                        </a:xfrm>
                        <a:prstGeom prst="rect">
                          <a:avLst/>
                        </a:prstGeom>
                        <a:solidFill>
                          <a:sysClr val="window" lastClr="FFFFFF"/>
                        </a:solidFill>
                        <a:ln w="6350">
                          <a:solidFill>
                            <a:prstClr val="black"/>
                          </a:solidFill>
                        </a:ln>
                        <a:effectLst/>
                      </wps:spPr>
                      <wps:txbx>
                        <w:txbxContent>
                          <w:p w:rsidR="00063163" w:rsidRPr="00F96F91" w:rsidRDefault="00063163" w:rsidP="00F20DEC">
                            <w:pPr>
                              <w:rPr>
                                <w:sz w:val="16"/>
                                <w:szCs w:val="16"/>
                              </w:rPr>
                            </w:pPr>
                            <w:r w:rsidRPr="00F96F91">
                              <w:rPr>
                                <w:sz w:val="16"/>
                                <w:szCs w:val="16"/>
                              </w:rPr>
                              <w:t xml:space="preserve">1.0 </w:t>
                            </w:r>
                            <w:r>
                              <w:rPr>
                                <w:sz w:val="16"/>
                                <w:szCs w:val="16"/>
                              </w:rPr>
                              <w:t>Engagement Reception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0" type="#_x0000_t202" style="position:absolute;left:0;text-align:left;margin-left:197.25pt;margin-top:37.65pt;width:110.25pt;height:19.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" fillcolor="window" strokeweight=".5pt">
                <v:path arrowok="t"/>
                <v:textbox>
                  <w:txbxContent>
                    <w:p w:rsidR="00063163" w:rsidRPr="00F96F91" w:rsidRDefault="00063163" w:rsidP="00F20DEC">
                      <w:pPr>
                        <w:rPr>
                          <w:sz w:val="16"/>
                          <w:szCs w:val="16"/>
                        </w:rPr>
                      </w:pPr>
                      <w:r w:rsidRPr="00F96F91">
                        <w:rPr>
                          <w:sz w:val="16"/>
                          <w:szCs w:val="16"/>
                        </w:rPr>
                        <w:t xml:space="preserve">1.0 </w:t>
                      </w:r>
                      <w:r>
                        <w:rPr>
                          <w:sz w:val="16"/>
                          <w:szCs w:val="16"/>
                        </w:rPr>
                        <w:t>Engagement Reception</w:t>
                      </w:r>
                    </w:p>
                  </w:txbxContent>
                </v:textbox>
              </v:shape>
            </w:pict>
          </mc:Fallback>
        </mc:AlternateContent>
      </w:r>
      <w:r w:rsidR="00F20DEC">
        <w:t>1b</w:t>
      </w:r>
      <w:r w:rsidR="00233B99">
        <w:t>.</w:t>
      </w:r>
    </w:p>
    <w:p w:rsidR="00F20DEC" w:rsidRDefault="009350B1" w:rsidP="00F20DEC">
      <w:pPr>
        <w:spacing w:line="480" w:lineRule="auto"/>
        <w:ind w:left="180"/>
      </w:pPr>
      <w:r>
        <w:rPr>
          <w:noProof/>
        </w:rPr>
        <mc:AlternateContent>
          <mc:Choice Requires="wps">
            <w:drawing>
              <wp:anchor distT="0" distB="0" distL="114299" distR="114299" simplePos="0" relativeHeight="251727872" behindDoc="0" locked="0" layoutInCell="1" allowOverlap="1">
                <wp:simplePos x="0" y="0"/>
                <wp:positionH relativeFrom="column">
                  <wp:posOffset>4352924</wp:posOffset>
                </wp:positionH>
                <wp:positionV relativeFrom="paragraph">
                  <wp:posOffset>448310</wp:posOffset>
                </wp:positionV>
                <wp:extent cx="0" cy="133350"/>
                <wp:effectExtent l="0" t="0" r="19050" b="19050"/>
                <wp:wrapNone/>
                <wp:docPr id="85" name="Straight Connector 8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333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2EAD23B" id="Straight Connector 85" o:spid="_x0000_s1026" style="position:absolute;z-index:2517278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42.75pt,35.3pt" to="342.75pt,4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" strokecolor="black [3213]" strokeweight=".5pt">
                <v:stroke joinstyle="miter"/>
                <o:lock v:ext="edit" shapetype="f"/>
              </v:line>
            </w:pict>
          </mc:Fallback>
        </mc:AlternateContent>
      </w:r>
      <w:r>
        <w:rPr>
          <w:noProof/>
        </w:rPr>
        <mc:AlternateContent>
          <mc:Choice Requires="wps">
            <w:drawing>
              <wp:anchor distT="0" distB="0" distL="114299" distR="114299" simplePos="0" relativeHeight="251726848" behindDoc="0" locked="0" layoutInCell="1" allowOverlap="1">
                <wp:simplePos x="0" y="0"/>
                <wp:positionH relativeFrom="column">
                  <wp:posOffset>1790699</wp:posOffset>
                </wp:positionH>
                <wp:positionV relativeFrom="paragraph">
                  <wp:posOffset>448310</wp:posOffset>
                </wp:positionV>
                <wp:extent cx="0" cy="142875"/>
                <wp:effectExtent l="0" t="0" r="19050" b="9525"/>
                <wp:wrapNone/>
                <wp:docPr id="84" name="Straight Connector 8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428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553FCE6" id="Straight Connector 84" o:spid="_x0000_s1026" style="position:absolute;z-index:2517268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41pt,35.3pt" to="141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" strokecolor="black [3213]" strokeweight=".5pt">
                <v:stroke joinstyle="miter"/>
                <o:lock v:ext="edit" shapetype="f"/>
              </v:line>
            </w:pict>
          </mc:Fallback>
        </mc:AlternateContent>
      </w:r>
      <w:r>
        <w:rPr>
          <w:noProof/>
        </w:rPr>
        <mc:AlternateContent>
          <mc:Choice Requires="wps">
            <w:drawing>
              <wp:anchor distT="0" distB="0" distL="114300" distR="114300" simplePos="0" relativeHeight="251698176" behindDoc="0" locked="0" layoutInCell="1" allowOverlap="1">
                <wp:simplePos x="0" y="0"/>
                <wp:positionH relativeFrom="column">
                  <wp:posOffset>2514600</wp:posOffset>
                </wp:positionH>
                <wp:positionV relativeFrom="paragraph">
                  <wp:posOffset>601345</wp:posOffset>
                </wp:positionV>
                <wp:extent cx="1123950" cy="247650"/>
                <wp:effectExtent l="0" t="0" r="19050" b="19050"/>
                <wp:wrapNone/>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23950" cy="247650"/>
                        </a:xfrm>
                        <a:prstGeom prst="rect">
                          <a:avLst/>
                        </a:prstGeom>
                        <a:solidFill>
                          <a:sysClr val="window" lastClr="FFFFFF"/>
                        </a:solidFill>
                        <a:ln w="6350">
                          <a:solidFill>
                            <a:prstClr val="black"/>
                          </a:solidFill>
                        </a:ln>
                        <a:effectLst/>
                      </wps:spPr>
                      <wps:txbx>
                        <w:txbxContent>
                          <w:p w:rsidR="00063163" w:rsidRPr="00F96F91" w:rsidRDefault="00063163" w:rsidP="00F20DEC">
                            <w:pPr>
                              <w:rPr>
                                <w:sz w:val="16"/>
                                <w:szCs w:val="16"/>
                              </w:rPr>
                            </w:pPr>
                            <w:r w:rsidRPr="00F96F91">
                              <w:rPr>
                                <w:sz w:val="16"/>
                                <w:szCs w:val="16"/>
                              </w:rPr>
                              <w:t>1</w:t>
                            </w:r>
                            <w:r>
                              <w:rPr>
                                <w:sz w:val="16"/>
                                <w:szCs w:val="16"/>
                              </w:rPr>
                              <w:t>.2  Catering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41" type="#_x0000_t202" style="position:absolute;left:0;text-align:left;margin-left:198pt;margin-top:47.35pt;width:88.5pt;height:19.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" fillcolor="window" strokeweight=".5pt">
                <v:path arrowok="t"/>
                <v:textbox>
                  <w:txbxContent>
                    <w:p w:rsidR="00063163" w:rsidRPr="00F96F91" w:rsidRDefault="00063163" w:rsidP="00F20DEC">
                      <w:pPr>
                        <w:rPr>
                          <w:sz w:val="16"/>
                          <w:szCs w:val="16"/>
                        </w:rPr>
                      </w:pPr>
                      <w:r w:rsidRPr="00F96F91">
                        <w:rPr>
                          <w:sz w:val="16"/>
                          <w:szCs w:val="16"/>
                        </w:rPr>
                        <w:t>1</w:t>
                      </w:r>
                      <w:r>
                        <w:rPr>
                          <w:sz w:val="16"/>
                          <w:szCs w:val="16"/>
                        </w:rPr>
                        <w:t>.2  Catering</w:t>
                      </w:r>
                    </w:p>
                  </w:txbxContent>
                </v:textbox>
              </v:shape>
            </w:pict>
          </mc:Fallback>
        </mc:AlternateContent>
      </w:r>
      <w:r>
        <w:rPr>
          <w:noProof/>
        </w:rPr>
        <mc:AlternateContent>
          <mc:Choice Requires="wps">
            <w:drawing>
              <wp:anchor distT="0" distB="0" distL="114300" distR="114300" simplePos="0" relativeHeight="251699200" behindDoc="0" locked="0" layoutInCell="1" allowOverlap="1">
                <wp:simplePos x="0" y="0"/>
                <wp:positionH relativeFrom="column">
                  <wp:posOffset>3962400</wp:posOffset>
                </wp:positionH>
                <wp:positionV relativeFrom="paragraph">
                  <wp:posOffset>582295</wp:posOffset>
                </wp:positionV>
                <wp:extent cx="1123950" cy="247650"/>
                <wp:effectExtent l="0" t="0" r="19050" b="19050"/>
                <wp:wrapNone/>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23950" cy="247650"/>
                        </a:xfrm>
                        <a:prstGeom prst="rect">
                          <a:avLst/>
                        </a:prstGeom>
                        <a:solidFill>
                          <a:sysClr val="window" lastClr="FFFFFF"/>
                        </a:solidFill>
                        <a:ln w="6350">
                          <a:solidFill>
                            <a:prstClr val="black"/>
                          </a:solidFill>
                        </a:ln>
                        <a:effectLst/>
                      </wps:spPr>
                      <wps:txbx>
                        <w:txbxContent>
                          <w:p w:rsidR="00063163" w:rsidRPr="00F96F91" w:rsidRDefault="00063163" w:rsidP="00F20DEC">
                            <w:pPr>
                              <w:rPr>
                                <w:sz w:val="16"/>
                                <w:szCs w:val="16"/>
                              </w:rPr>
                            </w:pPr>
                            <w:r>
                              <w:rPr>
                                <w:sz w:val="16"/>
                                <w:szCs w:val="16"/>
                              </w:rPr>
                              <w:t xml:space="preserve">1.3 </w:t>
                            </w:r>
                            <w:r w:rsidRPr="00F96F91">
                              <w:rPr>
                                <w:sz w:val="16"/>
                                <w:szCs w:val="16"/>
                              </w:rPr>
                              <w:t xml:space="preserve"> </w:t>
                            </w:r>
                            <w:r>
                              <w:rPr>
                                <w:sz w:val="16"/>
                                <w:szCs w:val="16"/>
                              </w:rPr>
                              <w:t>Decoration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42" type="#_x0000_t202" style="position:absolute;left:0;text-align:left;margin-left:312pt;margin-top:45.85pt;width:88.5pt;height:19.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" fillcolor="window" strokeweight=".5pt">
                <v:path arrowok="t"/>
                <v:textbox>
                  <w:txbxContent>
                    <w:p w:rsidR="00063163" w:rsidRPr="00F96F91" w:rsidRDefault="00063163" w:rsidP="00F20DEC">
                      <w:pPr>
                        <w:rPr>
                          <w:sz w:val="16"/>
                          <w:szCs w:val="16"/>
                        </w:rPr>
                      </w:pPr>
                      <w:r>
                        <w:rPr>
                          <w:sz w:val="16"/>
                          <w:szCs w:val="16"/>
                        </w:rPr>
                        <w:t xml:space="preserve">1.3 </w:t>
                      </w:r>
                      <w:r w:rsidRPr="00F96F91">
                        <w:rPr>
                          <w:sz w:val="16"/>
                          <w:szCs w:val="16"/>
                        </w:rPr>
                        <w:t xml:space="preserve"> </w:t>
                      </w:r>
                      <w:r>
                        <w:rPr>
                          <w:sz w:val="16"/>
                          <w:szCs w:val="16"/>
                        </w:rPr>
                        <w:t>Decoration</w:t>
                      </w:r>
                    </w:p>
                  </w:txbxContent>
                </v:textbox>
              </v:shape>
            </w:pict>
          </mc:Fallback>
        </mc:AlternateContent>
      </w:r>
      <w:r>
        <w:rPr>
          <w:noProof/>
        </w:rPr>
        <mc:AlternateContent>
          <mc:Choice Requires="wps">
            <w:drawing>
              <wp:anchor distT="0" distB="0" distL="114300" distR="114300" simplePos="0" relativeHeight="251700224" behindDoc="0" locked="0" layoutInCell="1" allowOverlap="1">
                <wp:simplePos x="0" y="0"/>
                <wp:positionH relativeFrom="column">
                  <wp:posOffset>0</wp:posOffset>
                </wp:positionH>
                <wp:positionV relativeFrom="paragraph">
                  <wp:posOffset>1170940</wp:posOffset>
                </wp:positionV>
                <wp:extent cx="904875" cy="247650"/>
                <wp:effectExtent l="0" t="0" r="28575" b="19050"/>
                <wp:wrapNone/>
                <wp:docPr id="5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247650"/>
                        </a:xfrm>
                        <a:prstGeom prst="rect">
                          <a:avLst/>
                        </a:prstGeom>
                        <a:solidFill>
                          <a:sysClr val="window" lastClr="FFFFFF"/>
                        </a:solidFill>
                        <a:ln w="6350">
                          <a:solidFill>
                            <a:prstClr val="black"/>
                          </a:solidFill>
                        </a:ln>
                        <a:effectLst/>
                      </wps:spPr>
                      <wps:txbx>
                        <w:txbxContent>
                          <w:p w:rsidR="00063163" w:rsidRPr="00F96F91" w:rsidRDefault="00063163" w:rsidP="00F20DEC">
                            <w:pPr>
                              <w:rPr>
                                <w:sz w:val="16"/>
                                <w:szCs w:val="16"/>
                              </w:rPr>
                            </w:pPr>
                            <w:r w:rsidRPr="00F96F91">
                              <w:rPr>
                                <w:sz w:val="16"/>
                                <w:szCs w:val="16"/>
                              </w:rPr>
                              <w:t>1.</w:t>
                            </w:r>
                            <w:r>
                              <w:rPr>
                                <w:sz w:val="16"/>
                                <w:szCs w:val="16"/>
                              </w:rPr>
                              <w:t>1.1 Guest List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7" o:spid="_x0000_s1043" type="#_x0000_t202" style="position:absolute;left:0;text-align:left;margin-left:0;margin-top:92.2pt;width:71.25pt;height:19.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" fillcolor="window" strokeweight=".5pt">
                <v:path arrowok="t"/>
                <v:textbox>
                  <w:txbxContent>
                    <w:p w:rsidR="00063163" w:rsidRPr="00F96F91" w:rsidRDefault="00063163" w:rsidP="00F20DEC">
                      <w:pPr>
                        <w:rPr>
                          <w:sz w:val="16"/>
                          <w:szCs w:val="16"/>
                        </w:rPr>
                      </w:pPr>
                      <w:r w:rsidRPr="00F96F91">
                        <w:rPr>
                          <w:sz w:val="16"/>
                          <w:szCs w:val="16"/>
                        </w:rPr>
                        <w:t>1.</w:t>
                      </w:r>
                      <w:r>
                        <w:rPr>
                          <w:sz w:val="16"/>
                          <w:szCs w:val="16"/>
                        </w:rPr>
                        <w:t>1.1 Guest List</w:t>
                      </w:r>
                    </w:p>
                  </w:txbxContent>
                </v:textbox>
              </v:shape>
            </w:pict>
          </mc:Fallback>
        </mc:AlternateContent>
      </w:r>
      <w:r>
        <w:rPr>
          <w:noProof/>
        </w:rPr>
        <mc:AlternateContent>
          <mc:Choice Requires="wps">
            <w:drawing>
              <wp:anchor distT="0" distB="0" distL="114300" distR="114300" simplePos="0" relativeHeight="251701248" behindDoc="0" locked="0" layoutInCell="1" allowOverlap="1">
                <wp:simplePos x="0" y="0"/>
                <wp:positionH relativeFrom="column">
                  <wp:posOffset>171450</wp:posOffset>
                </wp:positionH>
                <wp:positionV relativeFrom="paragraph">
                  <wp:posOffset>1697990</wp:posOffset>
                </wp:positionV>
                <wp:extent cx="1123950" cy="247650"/>
                <wp:effectExtent l="0" t="0" r="19050" b="19050"/>
                <wp:wrapNone/>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23950" cy="247650"/>
                        </a:xfrm>
                        <a:prstGeom prst="rect">
                          <a:avLst/>
                        </a:prstGeom>
                        <a:solidFill>
                          <a:sysClr val="window" lastClr="FFFFFF"/>
                        </a:solidFill>
                        <a:ln w="6350">
                          <a:solidFill>
                            <a:prstClr val="black"/>
                          </a:solidFill>
                        </a:ln>
                        <a:effectLst/>
                      </wps:spPr>
                      <wps:txbx>
                        <w:txbxContent>
                          <w:p w:rsidR="00063163" w:rsidRPr="00F96F91" w:rsidRDefault="00063163" w:rsidP="00F20DEC">
                            <w:pPr>
                              <w:rPr>
                                <w:sz w:val="16"/>
                                <w:szCs w:val="16"/>
                              </w:rPr>
                            </w:pPr>
                            <w:r w:rsidRPr="001606BE">
                              <w:rPr>
                                <w:sz w:val="16"/>
                                <w:szCs w:val="16"/>
                              </w:rPr>
                              <w:t>1.</w:t>
                            </w:r>
                            <w:r>
                              <w:rPr>
                                <w:sz w:val="16"/>
                                <w:szCs w:val="16"/>
                              </w:rPr>
                              <w:t>2.1</w:t>
                            </w:r>
                            <w:r w:rsidRPr="00F96F91">
                              <w:rPr>
                                <w:sz w:val="16"/>
                                <w:szCs w:val="16"/>
                              </w:rPr>
                              <w:t xml:space="preserve"> </w:t>
                            </w:r>
                            <w:r>
                              <w:rPr>
                                <w:sz w:val="16"/>
                                <w:szCs w:val="16"/>
                              </w:rPr>
                              <w:t>Caterer Selection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8" o:spid="_x0000_s1044" type="#_x0000_t202" style="position:absolute;left:0;text-align:left;margin-left:13.5pt;margin-top:133.7pt;width:88.5pt;height:19.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" fillcolor="window" strokeweight=".5pt">
                <v:path arrowok="t"/>
                <v:textbox>
                  <w:txbxContent>
                    <w:p w:rsidR="00063163" w:rsidRPr="00F96F91" w:rsidRDefault="00063163" w:rsidP="00F20DEC">
                      <w:pPr>
                        <w:rPr>
                          <w:sz w:val="16"/>
                          <w:szCs w:val="16"/>
                        </w:rPr>
                      </w:pPr>
                      <w:r w:rsidRPr="001606BE">
                        <w:rPr>
                          <w:sz w:val="16"/>
                          <w:szCs w:val="16"/>
                        </w:rPr>
                        <w:t>1.</w:t>
                      </w:r>
                      <w:r>
                        <w:rPr>
                          <w:sz w:val="16"/>
                          <w:szCs w:val="16"/>
                        </w:rPr>
                        <w:t>2.1</w:t>
                      </w:r>
                      <w:r w:rsidRPr="00F96F91">
                        <w:rPr>
                          <w:sz w:val="16"/>
                          <w:szCs w:val="16"/>
                        </w:rPr>
                        <w:t xml:space="preserve"> </w:t>
                      </w:r>
                      <w:r>
                        <w:rPr>
                          <w:sz w:val="16"/>
                          <w:szCs w:val="16"/>
                        </w:rPr>
                        <w:t>Caterer Selection</w:t>
                      </w:r>
                    </w:p>
                  </w:txbxContent>
                </v:textbox>
              </v:shape>
            </w:pict>
          </mc:Fallback>
        </mc:AlternateContent>
      </w:r>
      <w:r>
        <w:rPr>
          <w:noProof/>
        </w:rPr>
        <mc:AlternateContent>
          <mc:Choice Requires="wps">
            <w:drawing>
              <wp:anchor distT="0" distB="0" distL="114300" distR="114300" simplePos="0" relativeHeight="251702272" behindDoc="0" locked="0" layoutInCell="1" allowOverlap="1">
                <wp:simplePos x="0" y="0"/>
                <wp:positionH relativeFrom="column">
                  <wp:posOffset>2028825</wp:posOffset>
                </wp:positionH>
                <wp:positionV relativeFrom="paragraph">
                  <wp:posOffset>1170940</wp:posOffset>
                </wp:positionV>
                <wp:extent cx="1000125" cy="247650"/>
                <wp:effectExtent l="0" t="0" r="28575" b="1905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0125" cy="247650"/>
                        </a:xfrm>
                        <a:prstGeom prst="rect">
                          <a:avLst/>
                        </a:prstGeom>
                        <a:solidFill>
                          <a:sysClr val="window" lastClr="FFFFFF"/>
                        </a:solidFill>
                        <a:ln w="6350">
                          <a:solidFill>
                            <a:prstClr val="black"/>
                          </a:solidFill>
                        </a:ln>
                        <a:effectLst/>
                      </wps:spPr>
                      <wps:txbx>
                        <w:txbxContent>
                          <w:p w:rsidR="00063163" w:rsidRPr="00F96F91" w:rsidRDefault="00063163" w:rsidP="00F20DEC">
                            <w:pPr>
                              <w:rPr>
                                <w:sz w:val="16"/>
                                <w:szCs w:val="16"/>
                              </w:rPr>
                            </w:pPr>
                            <w:r w:rsidRPr="00F96F91">
                              <w:rPr>
                                <w:sz w:val="16"/>
                                <w:szCs w:val="16"/>
                              </w:rPr>
                              <w:t>1.</w:t>
                            </w:r>
                            <w:r>
                              <w:rPr>
                                <w:sz w:val="16"/>
                                <w:szCs w:val="16"/>
                              </w:rPr>
                              <w:t>1.3 Guest Seating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9" o:spid="_x0000_s1045" type="#_x0000_t202" style="position:absolute;left:0;text-align:left;margin-left:159.75pt;margin-top:92.2pt;width:78.75pt;height:19.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" fillcolor="window" strokeweight=".5pt">
                <v:path arrowok="t"/>
                <v:textbox>
                  <w:txbxContent>
                    <w:p w:rsidR="00063163" w:rsidRPr="00F96F91" w:rsidRDefault="00063163" w:rsidP="00F20DEC">
                      <w:pPr>
                        <w:rPr>
                          <w:sz w:val="16"/>
                          <w:szCs w:val="16"/>
                        </w:rPr>
                      </w:pPr>
                      <w:r w:rsidRPr="00F96F91">
                        <w:rPr>
                          <w:sz w:val="16"/>
                          <w:szCs w:val="16"/>
                        </w:rPr>
                        <w:t>1.</w:t>
                      </w:r>
                      <w:r>
                        <w:rPr>
                          <w:sz w:val="16"/>
                          <w:szCs w:val="16"/>
                        </w:rPr>
                        <w:t>1.3 Guest Seating</w:t>
                      </w:r>
                    </w:p>
                  </w:txbxContent>
                </v:textbox>
              </v:shape>
            </w:pict>
          </mc:Fallback>
        </mc:AlternateContent>
      </w:r>
      <w:r>
        <w:rPr>
          <w:noProof/>
        </w:rPr>
        <mc:AlternateContent>
          <mc:Choice Requires="wps">
            <w:drawing>
              <wp:anchor distT="0" distB="0" distL="114300" distR="114300" simplePos="0" relativeHeight="251703296" behindDoc="0" locked="0" layoutInCell="1" allowOverlap="1">
                <wp:simplePos x="0" y="0"/>
                <wp:positionH relativeFrom="column">
                  <wp:posOffset>990600</wp:posOffset>
                </wp:positionH>
                <wp:positionV relativeFrom="paragraph">
                  <wp:posOffset>1170940</wp:posOffset>
                </wp:positionV>
                <wp:extent cx="942975" cy="247650"/>
                <wp:effectExtent l="0" t="0" r="28575" b="1905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42975" cy="247650"/>
                        </a:xfrm>
                        <a:prstGeom prst="rect">
                          <a:avLst/>
                        </a:prstGeom>
                        <a:solidFill>
                          <a:sysClr val="window" lastClr="FFFFFF"/>
                        </a:solidFill>
                        <a:ln w="6350">
                          <a:solidFill>
                            <a:prstClr val="black"/>
                          </a:solidFill>
                        </a:ln>
                        <a:effectLst/>
                      </wps:spPr>
                      <wps:txbx>
                        <w:txbxContent>
                          <w:p w:rsidR="00063163" w:rsidRPr="00F96F91" w:rsidRDefault="00063163" w:rsidP="00F20DEC">
                            <w:pPr>
                              <w:rPr>
                                <w:sz w:val="16"/>
                                <w:szCs w:val="16"/>
                              </w:rPr>
                            </w:pPr>
                            <w:r w:rsidRPr="00F96F91">
                              <w:rPr>
                                <w:sz w:val="16"/>
                                <w:szCs w:val="16"/>
                              </w:rPr>
                              <w:t>1.</w:t>
                            </w:r>
                            <w:r>
                              <w:rPr>
                                <w:sz w:val="16"/>
                                <w:szCs w:val="16"/>
                              </w:rPr>
                              <w:t>1.2 Guest Invite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0" o:spid="_x0000_s1046" type="#_x0000_t202" style="position:absolute;left:0;text-align:left;margin-left:78pt;margin-top:92.2pt;width:74.25pt;height:19.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" fillcolor="window" strokeweight=".5pt">
                <v:path arrowok="t"/>
                <v:textbox>
                  <w:txbxContent>
                    <w:p w:rsidR="00063163" w:rsidRPr="00F96F91" w:rsidRDefault="00063163" w:rsidP="00F20DEC">
                      <w:pPr>
                        <w:rPr>
                          <w:sz w:val="16"/>
                          <w:szCs w:val="16"/>
                        </w:rPr>
                      </w:pPr>
                      <w:r w:rsidRPr="00F96F91">
                        <w:rPr>
                          <w:sz w:val="16"/>
                          <w:szCs w:val="16"/>
                        </w:rPr>
                        <w:t>1.</w:t>
                      </w:r>
                      <w:r>
                        <w:rPr>
                          <w:sz w:val="16"/>
                          <w:szCs w:val="16"/>
                        </w:rPr>
                        <w:t>1.2 Guest Invite</w:t>
                      </w:r>
                    </w:p>
                  </w:txbxContent>
                </v:textbox>
              </v:shape>
            </w:pict>
          </mc:Fallback>
        </mc:AlternateContent>
      </w:r>
      <w:r>
        <w:rPr>
          <w:noProof/>
        </w:rPr>
        <mc:AlternateContent>
          <mc:Choice Requires="wps">
            <w:drawing>
              <wp:anchor distT="0" distB="0" distL="114300" distR="114300" simplePos="0" relativeHeight="251704320" behindDoc="0" locked="0" layoutInCell="1" allowOverlap="1">
                <wp:simplePos x="0" y="0"/>
                <wp:positionH relativeFrom="column">
                  <wp:posOffset>4352925</wp:posOffset>
                </wp:positionH>
                <wp:positionV relativeFrom="paragraph">
                  <wp:posOffset>1618615</wp:posOffset>
                </wp:positionV>
                <wp:extent cx="1390650" cy="247650"/>
                <wp:effectExtent l="0" t="0" r="19050" b="1905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0650" cy="247650"/>
                        </a:xfrm>
                        <a:prstGeom prst="rect">
                          <a:avLst/>
                        </a:prstGeom>
                        <a:solidFill>
                          <a:sysClr val="window" lastClr="FFFFFF"/>
                        </a:solidFill>
                        <a:ln w="6350">
                          <a:solidFill>
                            <a:prstClr val="black"/>
                          </a:solidFill>
                        </a:ln>
                        <a:effectLst/>
                      </wps:spPr>
                      <wps:txbx>
                        <w:txbxContent>
                          <w:p w:rsidR="00063163" w:rsidRPr="00F96F91" w:rsidRDefault="00063163" w:rsidP="00F20DEC">
                            <w:pPr>
                              <w:rPr>
                                <w:sz w:val="16"/>
                                <w:szCs w:val="16"/>
                              </w:rPr>
                            </w:pPr>
                            <w:r w:rsidRPr="001606BE">
                              <w:rPr>
                                <w:sz w:val="16"/>
                                <w:szCs w:val="16"/>
                              </w:rPr>
                              <w:t>1.3</w:t>
                            </w:r>
                            <w:r>
                              <w:rPr>
                                <w:sz w:val="16"/>
                                <w:szCs w:val="16"/>
                              </w:rPr>
                              <w:t>.3</w:t>
                            </w:r>
                            <w:r w:rsidRPr="001606BE">
                              <w:rPr>
                                <w:sz w:val="16"/>
                                <w:szCs w:val="16"/>
                              </w:rPr>
                              <w:t xml:space="preserve"> </w:t>
                            </w:r>
                            <w:r w:rsidRPr="00F96F91">
                              <w:rPr>
                                <w:sz w:val="16"/>
                                <w:szCs w:val="16"/>
                              </w:rPr>
                              <w:t xml:space="preserve"> </w:t>
                            </w:r>
                            <w:r>
                              <w:rPr>
                                <w:sz w:val="16"/>
                                <w:szCs w:val="16"/>
                              </w:rPr>
                              <w:t>Decoration Set Up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1" o:spid="_x0000_s1047" type="#_x0000_t202" style="position:absolute;left:0;text-align:left;margin-left:342.75pt;margin-top:127.45pt;width:109.5pt;height:19.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" fillcolor="window" strokeweight=".5pt">
                <v:path arrowok="t"/>
                <v:textbox>
                  <w:txbxContent>
                    <w:p w:rsidR="00063163" w:rsidRPr="00F96F91" w:rsidRDefault="00063163" w:rsidP="00F20DEC">
                      <w:pPr>
                        <w:rPr>
                          <w:sz w:val="16"/>
                          <w:szCs w:val="16"/>
                        </w:rPr>
                      </w:pPr>
                      <w:r w:rsidRPr="001606BE">
                        <w:rPr>
                          <w:sz w:val="16"/>
                          <w:szCs w:val="16"/>
                        </w:rPr>
                        <w:t>1.3</w:t>
                      </w:r>
                      <w:r>
                        <w:rPr>
                          <w:sz w:val="16"/>
                          <w:szCs w:val="16"/>
                        </w:rPr>
                        <w:t>.3</w:t>
                      </w:r>
                      <w:r w:rsidRPr="001606BE">
                        <w:rPr>
                          <w:sz w:val="16"/>
                          <w:szCs w:val="16"/>
                        </w:rPr>
                        <w:t xml:space="preserve"> </w:t>
                      </w:r>
                      <w:r w:rsidRPr="00F96F91">
                        <w:rPr>
                          <w:sz w:val="16"/>
                          <w:szCs w:val="16"/>
                        </w:rPr>
                        <w:t xml:space="preserve"> </w:t>
                      </w:r>
                      <w:r>
                        <w:rPr>
                          <w:sz w:val="16"/>
                          <w:szCs w:val="16"/>
                        </w:rPr>
                        <w:t>Decoration Set Up</w:t>
                      </w:r>
                    </w:p>
                  </w:txbxContent>
                </v:textbox>
              </v:shape>
            </w:pict>
          </mc:Fallback>
        </mc:AlternateContent>
      </w:r>
      <w:r>
        <w:rPr>
          <w:noProof/>
        </w:rPr>
        <mc:AlternateContent>
          <mc:Choice Requires="wps">
            <w:drawing>
              <wp:anchor distT="0" distB="0" distL="114300" distR="114300" simplePos="0" relativeHeight="251705344" behindDoc="0" locked="0" layoutInCell="1" allowOverlap="1">
                <wp:simplePos x="0" y="0"/>
                <wp:positionH relativeFrom="column">
                  <wp:posOffset>2686050</wp:posOffset>
                </wp:positionH>
                <wp:positionV relativeFrom="paragraph">
                  <wp:posOffset>1696720</wp:posOffset>
                </wp:positionV>
                <wp:extent cx="1123950" cy="247650"/>
                <wp:effectExtent l="0" t="0" r="19050" b="1905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23950" cy="247650"/>
                        </a:xfrm>
                        <a:prstGeom prst="rect">
                          <a:avLst/>
                        </a:prstGeom>
                        <a:solidFill>
                          <a:sysClr val="window" lastClr="FFFFFF"/>
                        </a:solidFill>
                        <a:ln w="6350">
                          <a:solidFill>
                            <a:prstClr val="black"/>
                          </a:solidFill>
                        </a:ln>
                        <a:effectLst/>
                      </wps:spPr>
                      <wps:txbx>
                        <w:txbxContent>
                          <w:p w:rsidR="00063163" w:rsidRPr="00F96F91" w:rsidRDefault="00063163" w:rsidP="00F20DEC">
                            <w:pPr>
                              <w:rPr>
                                <w:sz w:val="16"/>
                                <w:szCs w:val="16"/>
                              </w:rPr>
                            </w:pPr>
                            <w:r w:rsidRPr="00F96F91">
                              <w:rPr>
                                <w:sz w:val="16"/>
                                <w:szCs w:val="16"/>
                              </w:rPr>
                              <w:t>1.</w:t>
                            </w:r>
                            <w:r>
                              <w:rPr>
                                <w:sz w:val="16"/>
                                <w:szCs w:val="16"/>
                              </w:rPr>
                              <w:t>2.3 Catering Set Up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2" o:spid="_x0000_s1048" type="#_x0000_t202" style="position:absolute;left:0;text-align:left;margin-left:211.5pt;margin-top:133.6pt;width:88.5pt;height:19.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" fillcolor="window" strokeweight=".5pt">
                <v:path arrowok="t"/>
                <v:textbox>
                  <w:txbxContent>
                    <w:p w:rsidR="00063163" w:rsidRPr="00F96F91" w:rsidRDefault="00063163" w:rsidP="00F20DEC">
                      <w:pPr>
                        <w:rPr>
                          <w:sz w:val="16"/>
                          <w:szCs w:val="16"/>
                        </w:rPr>
                      </w:pPr>
                      <w:r w:rsidRPr="00F96F91">
                        <w:rPr>
                          <w:sz w:val="16"/>
                          <w:szCs w:val="16"/>
                        </w:rPr>
                        <w:t>1.</w:t>
                      </w:r>
                      <w:r>
                        <w:rPr>
                          <w:sz w:val="16"/>
                          <w:szCs w:val="16"/>
                        </w:rPr>
                        <w:t>2.3 Catering Set Up</w:t>
                      </w:r>
                    </w:p>
                  </w:txbxContent>
                </v:textbox>
              </v:shape>
            </w:pict>
          </mc:Fallback>
        </mc:AlternateContent>
      </w:r>
      <w:r>
        <w:rPr>
          <w:noProof/>
        </w:rPr>
        <mc:AlternateContent>
          <mc:Choice Requires="wps">
            <w:drawing>
              <wp:anchor distT="0" distB="0" distL="114300" distR="114300" simplePos="0" relativeHeight="251706368" behindDoc="0" locked="0" layoutInCell="1" allowOverlap="1">
                <wp:simplePos x="0" y="0"/>
                <wp:positionH relativeFrom="column">
                  <wp:posOffset>4352925</wp:posOffset>
                </wp:positionH>
                <wp:positionV relativeFrom="paragraph">
                  <wp:posOffset>1285240</wp:posOffset>
                </wp:positionV>
                <wp:extent cx="1390650" cy="247650"/>
                <wp:effectExtent l="0" t="0" r="19050" b="19050"/>
                <wp:wrapNone/>
                <wp:docPr id="6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0650" cy="247650"/>
                        </a:xfrm>
                        <a:prstGeom prst="rect">
                          <a:avLst/>
                        </a:prstGeom>
                        <a:solidFill>
                          <a:sysClr val="window" lastClr="FFFFFF"/>
                        </a:solidFill>
                        <a:ln w="6350">
                          <a:solidFill>
                            <a:prstClr val="black"/>
                          </a:solidFill>
                        </a:ln>
                        <a:effectLst/>
                      </wps:spPr>
                      <wps:txbx>
                        <w:txbxContent>
                          <w:p w:rsidR="00063163" w:rsidRPr="00F96F91" w:rsidRDefault="00063163" w:rsidP="00F20DEC">
                            <w:pPr>
                              <w:rPr>
                                <w:sz w:val="16"/>
                                <w:szCs w:val="16"/>
                              </w:rPr>
                            </w:pPr>
                            <w:r w:rsidRPr="001606BE">
                              <w:rPr>
                                <w:sz w:val="16"/>
                                <w:szCs w:val="16"/>
                              </w:rPr>
                              <w:t>1.3</w:t>
                            </w:r>
                            <w:r>
                              <w:rPr>
                                <w:sz w:val="16"/>
                                <w:szCs w:val="16"/>
                              </w:rPr>
                              <w:t>.2</w:t>
                            </w:r>
                            <w:r w:rsidRPr="001606BE">
                              <w:rPr>
                                <w:sz w:val="16"/>
                                <w:szCs w:val="16"/>
                              </w:rPr>
                              <w:t xml:space="preserve"> </w:t>
                            </w:r>
                            <w:r>
                              <w:rPr>
                                <w:sz w:val="16"/>
                                <w:szCs w:val="16"/>
                              </w:rPr>
                              <w:t xml:space="preserve"> Decoration Purchase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3" o:spid="_x0000_s1049" type="#_x0000_t202" style="position:absolute;left:0;text-align:left;margin-left:342.75pt;margin-top:101.2pt;width:109.5pt;height:19.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" fillcolor="window" strokeweight=".5pt">
                <v:path arrowok="t"/>
                <v:textbox>
                  <w:txbxContent>
                    <w:p w:rsidR="00063163" w:rsidRPr="00F96F91" w:rsidRDefault="00063163" w:rsidP="00F20DEC">
                      <w:pPr>
                        <w:rPr>
                          <w:sz w:val="16"/>
                          <w:szCs w:val="16"/>
                        </w:rPr>
                      </w:pPr>
                      <w:r w:rsidRPr="001606BE">
                        <w:rPr>
                          <w:sz w:val="16"/>
                          <w:szCs w:val="16"/>
                        </w:rPr>
                        <w:t>1.3</w:t>
                      </w:r>
                      <w:r>
                        <w:rPr>
                          <w:sz w:val="16"/>
                          <w:szCs w:val="16"/>
                        </w:rPr>
                        <w:t>.2</w:t>
                      </w:r>
                      <w:r w:rsidRPr="001606BE">
                        <w:rPr>
                          <w:sz w:val="16"/>
                          <w:szCs w:val="16"/>
                        </w:rPr>
                        <w:t xml:space="preserve"> </w:t>
                      </w:r>
                      <w:r>
                        <w:rPr>
                          <w:sz w:val="16"/>
                          <w:szCs w:val="16"/>
                        </w:rPr>
                        <w:t xml:space="preserve"> Decoration Purchase</w:t>
                      </w:r>
                    </w:p>
                  </w:txbxContent>
                </v:textbox>
              </v:shape>
            </w:pict>
          </mc:Fallback>
        </mc:AlternateContent>
      </w:r>
      <w:r>
        <w:rPr>
          <w:noProof/>
        </w:rPr>
        <mc:AlternateContent>
          <mc:Choice Requires="wps">
            <w:drawing>
              <wp:anchor distT="0" distB="0" distL="114300" distR="114300" simplePos="0" relativeHeight="251707392" behindDoc="0" locked="0" layoutInCell="1" allowOverlap="1">
                <wp:simplePos x="0" y="0"/>
                <wp:positionH relativeFrom="column">
                  <wp:posOffset>1476375</wp:posOffset>
                </wp:positionH>
                <wp:positionV relativeFrom="paragraph">
                  <wp:posOffset>1697990</wp:posOffset>
                </wp:positionV>
                <wp:extent cx="1123950" cy="247650"/>
                <wp:effectExtent l="0" t="0" r="19050" b="1905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23950" cy="247650"/>
                        </a:xfrm>
                        <a:prstGeom prst="rect">
                          <a:avLst/>
                        </a:prstGeom>
                        <a:solidFill>
                          <a:sysClr val="window" lastClr="FFFFFF"/>
                        </a:solidFill>
                        <a:ln w="6350">
                          <a:solidFill>
                            <a:prstClr val="black"/>
                          </a:solidFill>
                        </a:ln>
                        <a:effectLst/>
                      </wps:spPr>
                      <wps:txbx>
                        <w:txbxContent>
                          <w:p w:rsidR="00063163" w:rsidRPr="00F96F91" w:rsidRDefault="00063163" w:rsidP="00F20DEC">
                            <w:pPr>
                              <w:rPr>
                                <w:sz w:val="16"/>
                                <w:szCs w:val="16"/>
                              </w:rPr>
                            </w:pPr>
                            <w:r w:rsidRPr="00F96F91">
                              <w:rPr>
                                <w:sz w:val="16"/>
                                <w:szCs w:val="16"/>
                              </w:rPr>
                              <w:t>1.</w:t>
                            </w:r>
                            <w:r>
                              <w:rPr>
                                <w:sz w:val="16"/>
                                <w:szCs w:val="16"/>
                              </w:rPr>
                              <w:t xml:space="preserve">2.2 Caterer Selection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4" o:spid="_x0000_s1050" type="#_x0000_t202" style="position:absolute;left:0;text-align:left;margin-left:116.25pt;margin-top:133.7pt;width:88.5pt;height:19.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" fillcolor="window" strokeweight=".5pt">
                <v:path arrowok="t"/>
                <v:textbox>
                  <w:txbxContent>
                    <w:p w:rsidR="00063163" w:rsidRPr="00F96F91" w:rsidRDefault="00063163" w:rsidP="00F20DEC">
                      <w:pPr>
                        <w:rPr>
                          <w:sz w:val="16"/>
                          <w:szCs w:val="16"/>
                        </w:rPr>
                      </w:pPr>
                      <w:r w:rsidRPr="00F96F91">
                        <w:rPr>
                          <w:sz w:val="16"/>
                          <w:szCs w:val="16"/>
                        </w:rPr>
                        <w:t>1.</w:t>
                      </w:r>
                      <w:r>
                        <w:rPr>
                          <w:sz w:val="16"/>
                          <w:szCs w:val="16"/>
                        </w:rPr>
                        <w:t xml:space="preserve">2.2 Caterer Selection </w:t>
                      </w:r>
                    </w:p>
                  </w:txbxContent>
                </v:textbox>
              </v:shape>
            </w:pict>
          </mc:Fallback>
        </mc:AlternateContent>
      </w:r>
      <w:r>
        <w:rPr>
          <w:noProof/>
        </w:rPr>
        <mc:AlternateContent>
          <mc:Choice Requires="wps">
            <w:drawing>
              <wp:anchor distT="0" distB="0" distL="114300" distR="114300" simplePos="0" relativeHeight="251708416" behindDoc="0" locked="0" layoutInCell="1" allowOverlap="1">
                <wp:simplePos x="0" y="0"/>
                <wp:positionH relativeFrom="column">
                  <wp:posOffset>4352925</wp:posOffset>
                </wp:positionH>
                <wp:positionV relativeFrom="paragraph">
                  <wp:posOffset>970915</wp:posOffset>
                </wp:positionV>
                <wp:extent cx="1390650" cy="247650"/>
                <wp:effectExtent l="0" t="0" r="19050" b="1905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0650" cy="247650"/>
                        </a:xfrm>
                        <a:prstGeom prst="rect">
                          <a:avLst/>
                        </a:prstGeom>
                        <a:solidFill>
                          <a:sysClr val="window" lastClr="FFFFFF"/>
                        </a:solidFill>
                        <a:ln w="6350">
                          <a:solidFill>
                            <a:prstClr val="black"/>
                          </a:solidFill>
                        </a:ln>
                        <a:effectLst/>
                      </wps:spPr>
                      <wps:txbx>
                        <w:txbxContent>
                          <w:p w:rsidR="00063163" w:rsidRPr="00F96F91" w:rsidRDefault="00063163" w:rsidP="00F20DEC">
                            <w:pPr>
                              <w:rPr>
                                <w:sz w:val="16"/>
                                <w:szCs w:val="16"/>
                              </w:rPr>
                            </w:pPr>
                            <w:r w:rsidRPr="001606BE">
                              <w:rPr>
                                <w:sz w:val="16"/>
                                <w:szCs w:val="16"/>
                              </w:rPr>
                              <w:t>1.3</w:t>
                            </w:r>
                            <w:r>
                              <w:rPr>
                                <w:sz w:val="16"/>
                                <w:szCs w:val="16"/>
                              </w:rPr>
                              <w:t>.1</w:t>
                            </w:r>
                            <w:r w:rsidRPr="001606BE">
                              <w:rPr>
                                <w:sz w:val="16"/>
                                <w:szCs w:val="16"/>
                              </w:rPr>
                              <w:t xml:space="preserve"> </w:t>
                            </w:r>
                            <w:r w:rsidRPr="00F96F91">
                              <w:rPr>
                                <w:sz w:val="16"/>
                                <w:szCs w:val="16"/>
                              </w:rPr>
                              <w:t xml:space="preserve"> </w:t>
                            </w:r>
                            <w:r>
                              <w:rPr>
                                <w:sz w:val="16"/>
                                <w:szCs w:val="16"/>
                              </w:rPr>
                              <w:t>Decoration List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5" o:spid="_x0000_s1051" type="#_x0000_t202" style="position:absolute;left:0;text-align:left;margin-left:342.75pt;margin-top:76.45pt;width:109.5pt;height:19.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" fillcolor="window" strokeweight=".5pt">
                <v:path arrowok="t"/>
                <v:textbox>
                  <w:txbxContent>
                    <w:p w:rsidR="00063163" w:rsidRPr="00F96F91" w:rsidRDefault="00063163" w:rsidP="00F20DEC">
                      <w:pPr>
                        <w:rPr>
                          <w:sz w:val="16"/>
                          <w:szCs w:val="16"/>
                        </w:rPr>
                      </w:pPr>
                      <w:r w:rsidRPr="001606BE">
                        <w:rPr>
                          <w:sz w:val="16"/>
                          <w:szCs w:val="16"/>
                        </w:rPr>
                        <w:t>1.3</w:t>
                      </w:r>
                      <w:r>
                        <w:rPr>
                          <w:sz w:val="16"/>
                          <w:szCs w:val="16"/>
                        </w:rPr>
                        <w:t>.1</w:t>
                      </w:r>
                      <w:r w:rsidRPr="001606BE">
                        <w:rPr>
                          <w:sz w:val="16"/>
                          <w:szCs w:val="16"/>
                        </w:rPr>
                        <w:t xml:space="preserve"> </w:t>
                      </w:r>
                      <w:r w:rsidRPr="00F96F91">
                        <w:rPr>
                          <w:sz w:val="16"/>
                          <w:szCs w:val="16"/>
                        </w:rPr>
                        <w:t xml:space="preserve"> </w:t>
                      </w:r>
                      <w:r>
                        <w:rPr>
                          <w:sz w:val="16"/>
                          <w:szCs w:val="16"/>
                        </w:rPr>
                        <w:t>Decoration List</w:t>
                      </w:r>
                    </w:p>
                  </w:txbxContent>
                </v:textbox>
              </v:shape>
            </w:pict>
          </mc:Fallback>
        </mc:AlternateContent>
      </w:r>
      <w:r>
        <w:rPr>
          <w:noProof/>
        </w:rPr>
        <mc:AlternateContent>
          <mc:Choice Requires="wps">
            <w:drawing>
              <wp:anchor distT="0" distB="0" distL="114300" distR="114300" simplePos="0" relativeHeight="251709440" behindDoc="0" locked="0" layoutInCell="1" allowOverlap="1">
                <wp:simplePos x="0" y="0"/>
                <wp:positionH relativeFrom="column">
                  <wp:posOffset>4352925</wp:posOffset>
                </wp:positionH>
                <wp:positionV relativeFrom="paragraph">
                  <wp:posOffset>1942465</wp:posOffset>
                </wp:positionV>
                <wp:extent cx="1390650" cy="247650"/>
                <wp:effectExtent l="0" t="0" r="19050" b="19050"/>
                <wp:wrapNone/>
                <wp:docPr id="66"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0650" cy="247650"/>
                        </a:xfrm>
                        <a:prstGeom prst="rect">
                          <a:avLst/>
                        </a:prstGeom>
                        <a:solidFill>
                          <a:sysClr val="window" lastClr="FFFFFF"/>
                        </a:solidFill>
                        <a:ln w="6350">
                          <a:solidFill>
                            <a:prstClr val="black"/>
                          </a:solidFill>
                        </a:ln>
                        <a:effectLst/>
                      </wps:spPr>
                      <wps:txbx>
                        <w:txbxContent>
                          <w:p w:rsidR="00063163" w:rsidRPr="00F96F91" w:rsidRDefault="00063163" w:rsidP="00F20DEC">
                            <w:pPr>
                              <w:rPr>
                                <w:sz w:val="16"/>
                                <w:szCs w:val="16"/>
                              </w:rPr>
                            </w:pPr>
                            <w:r w:rsidRPr="001606BE">
                              <w:rPr>
                                <w:sz w:val="16"/>
                                <w:szCs w:val="16"/>
                              </w:rPr>
                              <w:t>1.3</w:t>
                            </w:r>
                            <w:r>
                              <w:rPr>
                                <w:sz w:val="16"/>
                                <w:szCs w:val="16"/>
                              </w:rPr>
                              <w:t>.4</w:t>
                            </w:r>
                            <w:r w:rsidRPr="001606BE">
                              <w:rPr>
                                <w:sz w:val="16"/>
                                <w:szCs w:val="16"/>
                              </w:rPr>
                              <w:t xml:space="preserve"> </w:t>
                            </w:r>
                            <w:r w:rsidRPr="00F96F91">
                              <w:rPr>
                                <w:sz w:val="16"/>
                                <w:szCs w:val="16"/>
                              </w:rPr>
                              <w:t xml:space="preserve"> </w:t>
                            </w:r>
                            <w:r>
                              <w:rPr>
                                <w:sz w:val="16"/>
                                <w:szCs w:val="16"/>
                              </w:rPr>
                              <w:t>Decoration Tear Down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6" o:spid="_x0000_s1052" type="#_x0000_t202" style="position:absolute;left:0;text-align:left;margin-left:342.75pt;margin-top:152.95pt;width:109.5pt;height:19.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" fillcolor="window" strokeweight=".5pt">
                <v:path arrowok="t"/>
                <v:textbox>
                  <w:txbxContent>
                    <w:p w:rsidR="00063163" w:rsidRPr="00F96F91" w:rsidRDefault="00063163" w:rsidP="00F20DEC">
                      <w:pPr>
                        <w:rPr>
                          <w:sz w:val="16"/>
                          <w:szCs w:val="16"/>
                        </w:rPr>
                      </w:pPr>
                      <w:r w:rsidRPr="001606BE">
                        <w:rPr>
                          <w:sz w:val="16"/>
                          <w:szCs w:val="16"/>
                        </w:rPr>
                        <w:t>1.3</w:t>
                      </w:r>
                      <w:r>
                        <w:rPr>
                          <w:sz w:val="16"/>
                          <w:szCs w:val="16"/>
                        </w:rPr>
                        <w:t>.4</w:t>
                      </w:r>
                      <w:r w:rsidRPr="001606BE">
                        <w:rPr>
                          <w:sz w:val="16"/>
                          <w:szCs w:val="16"/>
                        </w:rPr>
                        <w:t xml:space="preserve"> </w:t>
                      </w:r>
                      <w:r w:rsidRPr="00F96F91">
                        <w:rPr>
                          <w:sz w:val="16"/>
                          <w:szCs w:val="16"/>
                        </w:rPr>
                        <w:t xml:space="preserve"> </w:t>
                      </w:r>
                      <w:r>
                        <w:rPr>
                          <w:sz w:val="16"/>
                          <w:szCs w:val="16"/>
                        </w:rPr>
                        <w:t>Decoration Tear Down</w:t>
                      </w:r>
                    </w:p>
                  </w:txbxContent>
                </v:textbox>
              </v:shape>
            </w:pict>
          </mc:Fallback>
        </mc:AlternateContent>
      </w:r>
      <w:r>
        <w:rPr>
          <w:noProof/>
        </w:rPr>
        <mc:AlternateContent>
          <mc:Choice Requires="wps">
            <w:drawing>
              <wp:anchor distT="0" distB="0" distL="114299" distR="114299" simplePos="0" relativeHeight="251710464" behindDoc="0" locked="0" layoutInCell="1" allowOverlap="1">
                <wp:simplePos x="0" y="0"/>
                <wp:positionH relativeFrom="column">
                  <wp:posOffset>1371599</wp:posOffset>
                </wp:positionH>
                <wp:positionV relativeFrom="paragraph">
                  <wp:posOffset>856615</wp:posOffset>
                </wp:positionV>
                <wp:extent cx="0" cy="114300"/>
                <wp:effectExtent l="0" t="0" r="19050" b="19050"/>
                <wp:wrapNone/>
                <wp:docPr id="67" name="Straight Connector 6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1430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B75876C" id="Straight Connector 67" o:spid="_x0000_s1026" style="position:absolute;z-index:2517104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108pt,67.45pt" to="108pt,7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" strokecolor="windowText">
                <o:lock v:ext="edit" shapetype="f"/>
              </v:line>
            </w:pict>
          </mc:Fallback>
        </mc:AlternateContent>
      </w:r>
      <w:r>
        <w:rPr>
          <w:noProof/>
        </w:rPr>
        <mc:AlternateContent>
          <mc:Choice Requires="wps">
            <w:drawing>
              <wp:anchor distT="0" distB="0" distL="114299" distR="114299" simplePos="0" relativeHeight="251711488" behindDoc="0" locked="0" layoutInCell="1" allowOverlap="1">
                <wp:simplePos x="0" y="0"/>
                <wp:positionH relativeFrom="column">
                  <wp:posOffset>4114799</wp:posOffset>
                </wp:positionH>
                <wp:positionV relativeFrom="paragraph">
                  <wp:posOffset>828040</wp:posOffset>
                </wp:positionV>
                <wp:extent cx="0" cy="1200150"/>
                <wp:effectExtent l="0" t="0" r="19050" b="19050"/>
                <wp:wrapNone/>
                <wp:docPr id="68" name="Straight Connector 6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20015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F2EAA26" id="Straight Connector 68" o:spid="_x0000_s1026" style="position:absolute;z-index:2517114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324pt,65.2pt" to="324pt,15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" strokecolor="windowText">
                <o:lock v:ext="edit" shapetype="f"/>
              </v:line>
            </w:pict>
          </mc:Fallback>
        </mc:AlternateContent>
      </w:r>
      <w:r>
        <w:rPr>
          <w:noProof/>
        </w:rPr>
        <mc:AlternateContent>
          <mc:Choice Requires="wps">
            <w:drawing>
              <wp:anchor distT="0" distB="0" distL="114300" distR="114300" simplePos="0" relativeHeight="251712512" behindDoc="0" locked="0" layoutInCell="1" allowOverlap="1">
                <wp:simplePos x="0" y="0"/>
                <wp:positionH relativeFrom="column">
                  <wp:posOffset>2504440</wp:posOffset>
                </wp:positionH>
                <wp:positionV relativeFrom="paragraph">
                  <wp:posOffset>970280</wp:posOffset>
                </wp:positionV>
                <wp:extent cx="9525" cy="200025"/>
                <wp:effectExtent l="0" t="0" r="28575" b="28575"/>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525" cy="20002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5484904" id="Straight Connector 69" o:spid="_x0000_s1026" style="position:absolute;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7.2pt,76.4pt" to="197.95pt,9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" strokecolor="windowText">
                <o:lock v:ext="edit" shapetype="f"/>
              </v:line>
            </w:pict>
          </mc:Fallback>
        </mc:AlternateContent>
      </w:r>
      <w:r>
        <w:rPr>
          <w:noProof/>
        </w:rPr>
        <mc:AlternateContent>
          <mc:Choice Requires="wps">
            <w:drawing>
              <wp:anchor distT="4294967295" distB="4294967295" distL="114300" distR="114300" simplePos="0" relativeHeight="251713536" behindDoc="0" locked="0" layoutInCell="1" allowOverlap="1">
                <wp:simplePos x="0" y="0"/>
                <wp:positionH relativeFrom="column">
                  <wp:posOffset>504190</wp:posOffset>
                </wp:positionH>
                <wp:positionV relativeFrom="paragraph">
                  <wp:posOffset>970914</wp:posOffset>
                </wp:positionV>
                <wp:extent cx="2009775" cy="0"/>
                <wp:effectExtent l="0" t="0" r="9525" b="19050"/>
                <wp:wrapNone/>
                <wp:docPr id="71" name="Straight Connector 7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09775" cy="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522DC05F" id="Straight Connector 71" o:spid="_x0000_s1026" style="position:absolute;z-index:2517135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9.7pt,76.45pt" to="197.95pt,7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" strokecolor="windowText">
                <o:lock v:ext="edit" shapetype="f"/>
              </v:line>
            </w:pict>
          </mc:Fallback>
        </mc:AlternateContent>
      </w:r>
      <w:r>
        <w:rPr>
          <w:noProof/>
        </w:rPr>
        <mc:AlternateContent>
          <mc:Choice Requires="wps">
            <w:drawing>
              <wp:anchor distT="0" distB="0" distL="114299" distR="114299" simplePos="0" relativeHeight="251714560" behindDoc="0" locked="0" layoutInCell="1" allowOverlap="1">
                <wp:simplePos x="0" y="0"/>
                <wp:positionH relativeFrom="column">
                  <wp:posOffset>504824</wp:posOffset>
                </wp:positionH>
                <wp:positionV relativeFrom="paragraph">
                  <wp:posOffset>970915</wp:posOffset>
                </wp:positionV>
                <wp:extent cx="0" cy="200025"/>
                <wp:effectExtent l="0" t="0" r="19050" b="9525"/>
                <wp:wrapNone/>
                <wp:docPr id="72" name="Straight Connector 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00025"/>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7243738E" id="Straight Connector 72" o:spid="_x0000_s1026" style="position:absolute;z-index:2517145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9.75pt,76.45pt" to="39.75pt,9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" strokecolor="windowText">
                <o:lock v:ext="edit" shapetype="f"/>
              </v:line>
            </w:pict>
          </mc:Fallback>
        </mc:AlternateContent>
      </w:r>
      <w:r>
        <w:rPr>
          <w:noProof/>
        </w:rPr>
        <mc:AlternateContent>
          <mc:Choice Requires="wps">
            <w:drawing>
              <wp:anchor distT="0" distB="0" distL="114299" distR="114299" simplePos="0" relativeHeight="251715584" behindDoc="0" locked="0" layoutInCell="1" allowOverlap="1">
                <wp:simplePos x="0" y="0"/>
                <wp:positionH relativeFrom="column">
                  <wp:posOffset>1371599</wp:posOffset>
                </wp:positionH>
                <wp:positionV relativeFrom="paragraph">
                  <wp:posOffset>970915</wp:posOffset>
                </wp:positionV>
                <wp:extent cx="0" cy="200025"/>
                <wp:effectExtent l="0" t="0" r="19050" b="9525"/>
                <wp:wrapNone/>
                <wp:docPr id="73" name="Straight Connector 7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00025"/>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7236DF89" id="Straight Connector 73" o:spid="_x0000_s1026" style="position:absolute;z-index:2517155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08pt,76.45pt" to="108pt,9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" strokecolor="windowText">
                <o:lock v:ext="edit" shapetype="f"/>
              </v:line>
            </w:pict>
          </mc:Fallback>
        </mc:AlternateContent>
      </w:r>
      <w:r>
        <w:rPr>
          <w:noProof/>
        </w:rPr>
        <mc:AlternateContent>
          <mc:Choice Requires="wps">
            <w:drawing>
              <wp:anchor distT="4294967295" distB="4294967295" distL="114300" distR="114300" simplePos="0" relativeHeight="251716608" behindDoc="0" locked="0" layoutInCell="1" allowOverlap="1">
                <wp:simplePos x="0" y="0"/>
                <wp:positionH relativeFrom="column">
                  <wp:posOffset>4114800</wp:posOffset>
                </wp:positionH>
                <wp:positionV relativeFrom="paragraph">
                  <wp:posOffset>1742439</wp:posOffset>
                </wp:positionV>
                <wp:extent cx="238125" cy="0"/>
                <wp:effectExtent l="0" t="0" r="9525" b="19050"/>
                <wp:wrapNone/>
                <wp:docPr id="74" name="Straight Connector 7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38125" cy="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50269A1A" id="Straight Connector 74" o:spid="_x0000_s1026" style="position:absolute;flip:y;z-index:2517166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324pt,137.2pt" to="342.75pt,13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" strokecolor="windowText">
                <o:lock v:ext="edit" shapetype="f"/>
              </v:line>
            </w:pict>
          </mc:Fallback>
        </mc:AlternateContent>
      </w:r>
      <w:r>
        <w:rPr>
          <w:noProof/>
        </w:rPr>
        <mc:AlternateContent>
          <mc:Choice Requires="wps">
            <w:drawing>
              <wp:anchor distT="4294967295" distB="4294967295" distL="114300" distR="114300" simplePos="0" relativeHeight="251717632" behindDoc="0" locked="0" layoutInCell="1" allowOverlap="1">
                <wp:simplePos x="0" y="0"/>
                <wp:positionH relativeFrom="column">
                  <wp:posOffset>4114800</wp:posOffset>
                </wp:positionH>
                <wp:positionV relativeFrom="paragraph">
                  <wp:posOffset>1390014</wp:posOffset>
                </wp:positionV>
                <wp:extent cx="238125" cy="0"/>
                <wp:effectExtent l="0" t="0" r="9525" b="19050"/>
                <wp:wrapNone/>
                <wp:docPr id="75" name="Straight Connector 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38125" cy="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45B7D5FD" id="Straight Connector 75" o:spid="_x0000_s1026" style="position:absolute;z-index:251717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24pt,109.45pt" to="342.75pt,10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" strokecolor="windowText">
                <o:lock v:ext="edit" shapetype="f"/>
              </v:line>
            </w:pict>
          </mc:Fallback>
        </mc:AlternateContent>
      </w:r>
      <w:r>
        <w:rPr>
          <w:noProof/>
        </w:rPr>
        <mc:AlternateContent>
          <mc:Choice Requires="wps">
            <w:drawing>
              <wp:anchor distT="4294967295" distB="4294967295" distL="114300" distR="114300" simplePos="0" relativeHeight="251718656" behindDoc="0" locked="0" layoutInCell="1" allowOverlap="1">
                <wp:simplePos x="0" y="0"/>
                <wp:positionH relativeFrom="column">
                  <wp:posOffset>4114800</wp:posOffset>
                </wp:positionH>
                <wp:positionV relativeFrom="paragraph">
                  <wp:posOffset>1126489</wp:posOffset>
                </wp:positionV>
                <wp:extent cx="238125" cy="0"/>
                <wp:effectExtent l="0" t="0" r="9525" b="19050"/>
                <wp:wrapNone/>
                <wp:docPr id="76" name="Straight Connector 7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38125" cy="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53F9E3C7" id="Straight Connector 76" o:spid="_x0000_s1026" style="position:absolute;flip:y;z-index:2517186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324pt,88.7pt" to="342.75pt,8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" strokecolor="windowText">
                <o:lock v:ext="edit" shapetype="f"/>
              </v:line>
            </w:pict>
          </mc:Fallback>
        </mc:AlternateContent>
      </w:r>
      <w:r>
        <w:rPr>
          <w:noProof/>
        </w:rPr>
        <mc:AlternateContent>
          <mc:Choice Requires="wps">
            <w:drawing>
              <wp:anchor distT="0" distB="0" distL="114300" distR="114300" simplePos="0" relativeHeight="251719680" behindDoc="0" locked="0" layoutInCell="1" allowOverlap="1">
                <wp:simplePos x="0" y="0"/>
                <wp:positionH relativeFrom="column">
                  <wp:posOffset>3400425</wp:posOffset>
                </wp:positionH>
                <wp:positionV relativeFrom="paragraph">
                  <wp:posOffset>847090</wp:posOffset>
                </wp:positionV>
                <wp:extent cx="38100" cy="847725"/>
                <wp:effectExtent l="0" t="0" r="19050" b="28575"/>
                <wp:wrapNone/>
                <wp:docPr id="77" name="Elbow Connector 7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8100" cy="847725"/>
                        </a:xfrm>
                        <a:prstGeom prst="bentConnector3">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shape w14:anchorId="43BB7D26" id="Elbow Connector 77" o:spid="_x0000_s1026" type="#_x0000_t34" style="position:absolute;margin-left:267.75pt;margin-top:66.7pt;width:3pt;height:66.7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" strokecolor="windowText">
                <o:lock v:ext="edit" shapetype="f"/>
              </v:shape>
            </w:pict>
          </mc:Fallback>
        </mc:AlternateContent>
      </w:r>
      <w:r>
        <w:rPr>
          <w:noProof/>
        </w:rPr>
        <mc:AlternateContent>
          <mc:Choice Requires="wps">
            <w:drawing>
              <wp:anchor distT="4294967295" distB="4294967295" distL="114300" distR="114300" simplePos="0" relativeHeight="251720704" behindDoc="0" locked="0" layoutInCell="1" allowOverlap="1">
                <wp:simplePos x="0" y="0"/>
                <wp:positionH relativeFrom="column">
                  <wp:posOffset>695325</wp:posOffset>
                </wp:positionH>
                <wp:positionV relativeFrom="paragraph">
                  <wp:posOffset>1532889</wp:posOffset>
                </wp:positionV>
                <wp:extent cx="2743200" cy="0"/>
                <wp:effectExtent l="0" t="0" r="19050" b="19050"/>
                <wp:wrapNone/>
                <wp:docPr id="78" name="Straight Connector 7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743200" cy="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36E71177" id="Straight Connector 78" o:spid="_x0000_s1026" style="position:absolute;flip:x;z-index:251720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4.75pt,120.7pt" to="270.75pt,1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" strokecolor="windowText">
                <o:lock v:ext="edit" shapetype="f"/>
              </v:line>
            </w:pict>
          </mc:Fallback>
        </mc:AlternateContent>
      </w:r>
      <w:r>
        <w:rPr>
          <w:noProof/>
        </w:rPr>
        <mc:AlternateContent>
          <mc:Choice Requires="wps">
            <w:drawing>
              <wp:anchor distT="0" distB="0" distL="114299" distR="114299" simplePos="0" relativeHeight="251721728" behindDoc="0" locked="0" layoutInCell="1" allowOverlap="1">
                <wp:simplePos x="0" y="0"/>
                <wp:positionH relativeFrom="column">
                  <wp:posOffset>695324</wp:posOffset>
                </wp:positionH>
                <wp:positionV relativeFrom="paragraph">
                  <wp:posOffset>1532890</wp:posOffset>
                </wp:positionV>
                <wp:extent cx="0" cy="161925"/>
                <wp:effectExtent l="0" t="0" r="19050" b="9525"/>
                <wp:wrapNone/>
                <wp:docPr id="79" name="Straight Connector 7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61925"/>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0C77B43E" id="Straight Connector 79" o:spid="_x0000_s1026" style="position:absolute;z-index:2517217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54.75pt,120.7pt" to="54.75pt,13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" strokecolor="windowText">
                <o:lock v:ext="edit" shapetype="f"/>
              </v:line>
            </w:pict>
          </mc:Fallback>
        </mc:AlternateContent>
      </w:r>
      <w:r>
        <w:rPr>
          <w:noProof/>
        </w:rPr>
        <mc:AlternateContent>
          <mc:Choice Requires="wps">
            <w:drawing>
              <wp:anchor distT="0" distB="0" distL="114299" distR="114299" simplePos="0" relativeHeight="251722752" behindDoc="0" locked="0" layoutInCell="1" allowOverlap="1">
                <wp:simplePos x="0" y="0"/>
                <wp:positionH relativeFrom="column">
                  <wp:posOffset>2028824</wp:posOffset>
                </wp:positionH>
                <wp:positionV relativeFrom="paragraph">
                  <wp:posOffset>1532890</wp:posOffset>
                </wp:positionV>
                <wp:extent cx="0" cy="161925"/>
                <wp:effectExtent l="0" t="0" r="19050" b="9525"/>
                <wp:wrapNone/>
                <wp:docPr id="80" name="Straight Connector 8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61925"/>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39AC670B" id="Straight Connector 80" o:spid="_x0000_s1026" style="position:absolute;z-index:2517227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59.75pt,120.7pt" to="159.75pt,13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" strokecolor="windowText">
                <o:lock v:ext="edit" shapetype="f"/>
              </v:line>
            </w:pict>
          </mc:Fallback>
        </mc:AlternateContent>
      </w:r>
      <w:r>
        <w:rPr>
          <w:noProof/>
        </w:rPr>
        <mc:AlternateContent>
          <mc:Choice Requires="wps">
            <w:drawing>
              <wp:anchor distT="0" distB="0" distL="114300" distR="114300" simplePos="0" relativeHeight="251723776" behindDoc="0" locked="0" layoutInCell="1" allowOverlap="1">
                <wp:simplePos x="0" y="0"/>
                <wp:positionH relativeFrom="column">
                  <wp:posOffset>1790065</wp:posOffset>
                </wp:positionH>
                <wp:positionV relativeFrom="paragraph">
                  <wp:posOffset>437515</wp:posOffset>
                </wp:positionV>
                <wp:extent cx="2562225" cy="9525"/>
                <wp:effectExtent l="0" t="0" r="28575" b="28575"/>
                <wp:wrapNone/>
                <wp:docPr id="81" name="Straight Connector 8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562225" cy="9525"/>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039C0021" id="Straight Connector 81" o:spid="_x0000_s1026" style="position:absolute;flip:y;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95pt,34.45pt" to="342.7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" strokecolor="windowText">
                <o:lock v:ext="edit" shapetype="f"/>
              </v:line>
            </w:pict>
          </mc:Fallback>
        </mc:AlternateContent>
      </w:r>
      <w:r>
        <w:rPr>
          <w:noProof/>
        </w:rPr>
        <mc:AlternateContent>
          <mc:Choice Requires="wps">
            <w:drawing>
              <wp:anchor distT="0" distB="0" distL="114300" distR="114300" simplePos="0" relativeHeight="251724800" behindDoc="0" locked="0" layoutInCell="1" allowOverlap="1">
                <wp:simplePos x="0" y="0"/>
                <wp:positionH relativeFrom="column">
                  <wp:posOffset>3086100</wp:posOffset>
                </wp:positionH>
                <wp:positionV relativeFrom="paragraph">
                  <wp:posOffset>247015</wp:posOffset>
                </wp:positionV>
                <wp:extent cx="19050" cy="361950"/>
                <wp:effectExtent l="0" t="0" r="19050" b="19050"/>
                <wp:wrapNone/>
                <wp:docPr id="82" name="Straight Connector 8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050" cy="36195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7E9A7F2B" id="Straight Connector 82" o:spid="_x0000_s1026" style="position:absolute;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19.45pt" to="244.5pt,4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" strokecolor="windowText">
                <o:lock v:ext="edit" shapetype="f"/>
              </v:line>
            </w:pict>
          </mc:Fallback>
        </mc:AlternateContent>
      </w:r>
    </w:p>
    <w:p w:rsidR="00F20DEC" w:rsidRDefault="009350B1" w:rsidP="00F20DEC">
      <w:pPr>
        <w:spacing w:line="480" w:lineRule="auto"/>
        <w:ind w:left="180"/>
      </w:pPr>
      <w:r>
        <w:rPr>
          <w:b/>
          <w:noProof/>
        </w:rPr>
        <mc:AlternateContent>
          <mc:Choice Requires="wps">
            <w:drawing>
              <wp:anchor distT="0" distB="0" distL="114300" distR="114300" simplePos="0" relativeHeight="251725824" behindDoc="0" locked="0" layoutInCell="1" allowOverlap="1">
                <wp:simplePos x="0" y="0"/>
                <wp:positionH relativeFrom="column">
                  <wp:posOffset>809625</wp:posOffset>
                </wp:positionH>
                <wp:positionV relativeFrom="paragraph">
                  <wp:posOffset>112395</wp:posOffset>
                </wp:positionV>
                <wp:extent cx="1123950" cy="247650"/>
                <wp:effectExtent l="0" t="0" r="19050" b="19050"/>
                <wp:wrapNone/>
                <wp:docPr id="83"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23950" cy="247650"/>
                        </a:xfrm>
                        <a:prstGeom prst="rect">
                          <a:avLst/>
                        </a:prstGeom>
                        <a:solidFill>
                          <a:sysClr val="window" lastClr="FFFFFF"/>
                        </a:solidFill>
                        <a:ln w="6350">
                          <a:solidFill>
                            <a:prstClr val="black"/>
                          </a:solidFill>
                        </a:ln>
                        <a:effectLst/>
                      </wps:spPr>
                      <wps:txbx>
                        <w:txbxContent>
                          <w:p w:rsidR="00063163" w:rsidRPr="00F96F91" w:rsidRDefault="00063163" w:rsidP="00F20DEC">
                            <w:pPr>
                              <w:rPr>
                                <w:sz w:val="16"/>
                                <w:szCs w:val="16"/>
                              </w:rPr>
                            </w:pPr>
                            <w:r w:rsidRPr="00F96F91">
                              <w:rPr>
                                <w:sz w:val="16"/>
                                <w:szCs w:val="16"/>
                              </w:rPr>
                              <w:t>1.</w:t>
                            </w:r>
                            <w:r>
                              <w:rPr>
                                <w:sz w:val="16"/>
                                <w:szCs w:val="16"/>
                              </w:rPr>
                              <w:t>1 Guest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3" o:spid="_x0000_s1053" type="#_x0000_t202" style="position:absolute;left:0;text-align:left;margin-left:63.75pt;margin-top:8.85pt;width:88.5pt;height:19.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" fillcolor="window" strokeweight=".5pt">
                <v:path arrowok="t"/>
                <v:textbox>
                  <w:txbxContent>
                    <w:p w:rsidR="00063163" w:rsidRPr="00F96F91" w:rsidRDefault="00063163" w:rsidP="00F20DEC">
                      <w:pPr>
                        <w:rPr>
                          <w:sz w:val="16"/>
                          <w:szCs w:val="16"/>
                        </w:rPr>
                      </w:pPr>
                      <w:r w:rsidRPr="00F96F91">
                        <w:rPr>
                          <w:sz w:val="16"/>
                          <w:szCs w:val="16"/>
                        </w:rPr>
                        <w:t>1.</w:t>
                      </w:r>
                      <w:r>
                        <w:rPr>
                          <w:sz w:val="16"/>
                          <w:szCs w:val="16"/>
                        </w:rPr>
                        <w:t>1 Guest</w:t>
                      </w:r>
                    </w:p>
                  </w:txbxContent>
                </v:textbox>
              </v:shape>
            </w:pict>
          </mc:Fallback>
        </mc:AlternateContent>
      </w:r>
    </w:p>
    <w:p w:rsidR="00F20DEC" w:rsidRDefault="00F20DEC" w:rsidP="00F20DEC">
      <w:pPr>
        <w:spacing w:line="480" w:lineRule="auto"/>
        <w:ind w:left="180"/>
      </w:pPr>
    </w:p>
    <w:p w:rsidR="00F20DEC" w:rsidRDefault="00F20DEC" w:rsidP="00F20DEC">
      <w:pPr>
        <w:spacing w:line="480" w:lineRule="auto"/>
        <w:ind w:left="180"/>
      </w:pPr>
    </w:p>
    <w:p w:rsidR="00F20DEC" w:rsidRDefault="009350B1" w:rsidP="00F20DEC">
      <w:pPr>
        <w:spacing w:line="480" w:lineRule="auto"/>
        <w:ind w:left="180"/>
      </w:pPr>
      <w:r>
        <w:rPr>
          <w:noProof/>
        </w:rPr>
        <mc:AlternateContent>
          <mc:Choice Requires="wps">
            <w:drawing>
              <wp:anchor distT="4294967295" distB="4294967295" distL="114300" distR="114300" simplePos="0" relativeHeight="251728896" behindDoc="0" locked="0" layoutInCell="1" allowOverlap="1">
                <wp:simplePos x="0" y="0"/>
                <wp:positionH relativeFrom="column">
                  <wp:posOffset>4114800</wp:posOffset>
                </wp:positionH>
                <wp:positionV relativeFrom="paragraph">
                  <wp:posOffset>120014</wp:posOffset>
                </wp:positionV>
                <wp:extent cx="238125" cy="0"/>
                <wp:effectExtent l="0" t="0" r="9525" b="19050"/>
                <wp:wrapNone/>
                <wp:docPr id="86" name="Straight Connector 8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381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4BAB4BE" id="Straight Connector 86" o:spid="_x0000_s1026" style="position:absolute;z-index:2517288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24pt,9.45pt" to="342.75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" strokecolor="black [3213]" strokeweight=".5pt">
                <v:stroke joinstyle="miter"/>
                <o:lock v:ext="edit" shapetype="f"/>
              </v:line>
            </w:pict>
          </mc:Fallback>
        </mc:AlternateContent>
      </w:r>
    </w:p>
    <w:p w:rsidR="00233B99" w:rsidRDefault="00233B99" w:rsidP="00F20DEC">
      <w:pPr>
        <w:spacing w:line="480" w:lineRule="auto"/>
        <w:ind w:left="180"/>
      </w:pPr>
    </w:p>
    <w:p w:rsidR="00F20DEC" w:rsidRDefault="00F20DEC" w:rsidP="00F20DEC">
      <w:pPr>
        <w:spacing w:line="480" w:lineRule="auto"/>
        <w:ind w:left="180"/>
      </w:pPr>
      <w:r>
        <w:t>1c</w:t>
      </w:r>
      <w:r w:rsidR="00233B99">
        <w:t>.</w:t>
      </w:r>
    </w:p>
    <w:p w:rsidR="00F20DEC" w:rsidRDefault="00F20DEC" w:rsidP="00F20DEC">
      <w:pPr>
        <w:spacing w:after="0"/>
        <w:ind w:left="180"/>
      </w:pPr>
      <w:r>
        <w:rPr>
          <w:noProof/>
        </w:rPr>
        <w:lastRenderedPageBreak/>
        <w:drawing>
          <wp:inline distT="0" distB="0" distL="0" distR="0">
            <wp:extent cx="5422392" cy="1636776"/>
            <wp:effectExtent l="0" t="0" r="6985" b="190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2392" cy="1636776"/>
                    </a:xfrm>
                    <a:prstGeom prst="rect">
                      <a:avLst/>
                    </a:prstGeom>
                    <a:noFill/>
                  </pic:spPr>
                </pic:pic>
              </a:graphicData>
            </a:graphic>
          </wp:inline>
        </w:drawing>
      </w:r>
    </w:p>
    <w:p w:rsidR="00F20DEC" w:rsidRDefault="00F20DEC" w:rsidP="00F20DEC">
      <w:pPr>
        <w:spacing w:after="0"/>
        <w:ind w:left="180"/>
      </w:pPr>
    </w:p>
    <w:p w:rsidR="00F20DEC" w:rsidRDefault="00F20DEC" w:rsidP="00F20DEC">
      <w:pPr>
        <w:spacing w:after="0"/>
        <w:ind w:left="180"/>
      </w:pPr>
    </w:p>
    <w:p w:rsidR="00F20DEC" w:rsidRDefault="00F20DEC" w:rsidP="00F20DEC">
      <w:pPr>
        <w:spacing w:after="0"/>
        <w:ind w:left="180"/>
      </w:pPr>
      <w:r>
        <w:t>1d</w:t>
      </w:r>
      <w:r w:rsidR="00233B99">
        <w:t>.</w:t>
      </w:r>
    </w:p>
    <w:p w:rsidR="00F20DEC" w:rsidRDefault="00F20DEC" w:rsidP="00F20DEC">
      <w:pPr>
        <w:spacing w:after="0"/>
        <w:ind w:left="180"/>
      </w:pPr>
    </w:p>
    <w:p w:rsidR="00F20DEC" w:rsidRDefault="009350B1" w:rsidP="00F20DEC">
      <w:pPr>
        <w:spacing w:after="0"/>
        <w:ind w:left="180"/>
      </w:pPr>
      <w:r>
        <w:rPr>
          <w:noProof/>
        </w:rPr>
        <mc:AlternateContent>
          <mc:Choice Requires="wps">
            <w:drawing>
              <wp:anchor distT="0" distB="0" distL="114300" distR="114300" simplePos="0" relativeHeight="251729920" behindDoc="0" locked="0" layoutInCell="1" allowOverlap="1">
                <wp:simplePos x="0" y="0"/>
                <wp:positionH relativeFrom="column">
                  <wp:posOffset>2504440</wp:posOffset>
                </wp:positionH>
                <wp:positionV relativeFrom="paragraph">
                  <wp:posOffset>-635</wp:posOffset>
                </wp:positionV>
                <wp:extent cx="1400175" cy="247650"/>
                <wp:effectExtent l="0" t="0" r="28575" b="19050"/>
                <wp:wrapNone/>
                <wp:docPr id="8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00175" cy="247650"/>
                        </a:xfrm>
                        <a:prstGeom prst="rect">
                          <a:avLst/>
                        </a:prstGeom>
                        <a:solidFill>
                          <a:sysClr val="window" lastClr="FFFFFF"/>
                        </a:solidFill>
                        <a:ln w="6350">
                          <a:solidFill>
                            <a:prstClr val="black"/>
                          </a:solidFill>
                        </a:ln>
                        <a:effectLst/>
                      </wps:spPr>
                      <wps:txbx>
                        <w:txbxContent>
                          <w:p w:rsidR="00063163" w:rsidRPr="00F96F91" w:rsidRDefault="00063163" w:rsidP="00F20DEC">
                            <w:pPr>
                              <w:rPr>
                                <w:sz w:val="16"/>
                                <w:szCs w:val="16"/>
                              </w:rPr>
                            </w:pPr>
                            <w:r w:rsidRPr="00F96F91">
                              <w:rPr>
                                <w:sz w:val="16"/>
                                <w:szCs w:val="16"/>
                              </w:rPr>
                              <w:t>1.0</w:t>
                            </w:r>
                            <w:r>
                              <w:rPr>
                                <w:sz w:val="16"/>
                                <w:szCs w:val="16"/>
                              </w:rPr>
                              <w:t xml:space="preserve"> Campus Election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7" o:spid="_x0000_s1054" type="#_x0000_t202" style="position:absolute;left:0;text-align:left;margin-left:197.2pt;margin-top:-.05pt;width:110.25pt;height:19.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" fillcolor="window" strokeweight=".5pt">
                <v:path arrowok="t"/>
                <v:textbox>
                  <w:txbxContent>
                    <w:p w:rsidR="00063163" w:rsidRPr="00F96F91" w:rsidRDefault="00063163" w:rsidP="00F20DEC">
                      <w:pPr>
                        <w:rPr>
                          <w:sz w:val="16"/>
                          <w:szCs w:val="16"/>
                        </w:rPr>
                      </w:pPr>
                      <w:r w:rsidRPr="00F96F91">
                        <w:rPr>
                          <w:sz w:val="16"/>
                          <w:szCs w:val="16"/>
                        </w:rPr>
                        <w:t>1.0</w:t>
                      </w:r>
                      <w:r>
                        <w:rPr>
                          <w:sz w:val="16"/>
                          <w:szCs w:val="16"/>
                        </w:rPr>
                        <w:t xml:space="preserve"> Campus Election</w:t>
                      </w:r>
                    </w:p>
                  </w:txbxContent>
                </v:textbox>
              </v:shape>
            </w:pict>
          </mc:Fallback>
        </mc:AlternateContent>
      </w:r>
      <w:r>
        <w:rPr>
          <w:noProof/>
        </w:rPr>
        <mc:AlternateContent>
          <mc:Choice Requires="wps">
            <w:drawing>
              <wp:anchor distT="0" distB="0" distL="114300" distR="114300" simplePos="0" relativeHeight="251730944" behindDoc="0" locked="0" layoutInCell="1" allowOverlap="1">
                <wp:simplePos x="0" y="0"/>
                <wp:positionH relativeFrom="column">
                  <wp:posOffset>2514600</wp:posOffset>
                </wp:positionH>
                <wp:positionV relativeFrom="paragraph">
                  <wp:posOffset>600075</wp:posOffset>
                </wp:positionV>
                <wp:extent cx="1123950" cy="247650"/>
                <wp:effectExtent l="0" t="0" r="19050" b="19050"/>
                <wp:wrapNone/>
                <wp:docPr id="88"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23950" cy="247650"/>
                        </a:xfrm>
                        <a:prstGeom prst="rect">
                          <a:avLst/>
                        </a:prstGeom>
                        <a:solidFill>
                          <a:sysClr val="window" lastClr="FFFFFF"/>
                        </a:solidFill>
                        <a:ln w="6350">
                          <a:solidFill>
                            <a:prstClr val="black"/>
                          </a:solidFill>
                        </a:ln>
                        <a:effectLst/>
                      </wps:spPr>
                      <wps:txbx>
                        <w:txbxContent>
                          <w:p w:rsidR="00063163" w:rsidRPr="00F96F91" w:rsidRDefault="00063163" w:rsidP="00F20DEC">
                            <w:pPr>
                              <w:rPr>
                                <w:sz w:val="16"/>
                                <w:szCs w:val="16"/>
                              </w:rPr>
                            </w:pPr>
                            <w:r w:rsidRPr="00F96F91">
                              <w:rPr>
                                <w:sz w:val="16"/>
                                <w:szCs w:val="16"/>
                              </w:rPr>
                              <w:t>1</w:t>
                            </w:r>
                            <w:r>
                              <w:rPr>
                                <w:sz w:val="16"/>
                                <w:szCs w:val="16"/>
                              </w:rPr>
                              <w:t>.2  Promotion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8" o:spid="_x0000_s1055" type="#_x0000_t202" style="position:absolute;left:0;text-align:left;margin-left:198pt;margin-top:47.25pt;width:88.5pt;height:19.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" fillcolor="window" strokeweight=".5pt">
                <v:path arrowok="t"/>
                <v:textbox>
                  <w:txbxContent>
                    <w:p w:rsidR="00063163" w:rsidRPr="00F96F91" w:rsidRDefault="00063163" w:rsidP="00F20DEC">
                      <w:pPr>
                        <w:rPr>
                          <w:sz w:val="16"/>
                          <w:szCs w:val="16"/>
                        </w:rPr>
                      </w:pPr>
                      <w:r w:rsidRPr="00F96F91">
                        <w:rPr>
                          <w:sz w:val="16"/>
                          <w:szCs w:val="16"/>
                        </w:rPr>
                        <w:t>1</w:t>
                      </w:r>
                      <w:r>
                        <w:rPr>
                          <w:sz w:val="16"/>
                          <w:szCs w:val="16"/>
                        </w:rPr>
                        <w:t>.2  Promotion</w:t>
                      </w:r>
                    </w:p>
                  </w:txbxContent>
                </v:textbox>
              </v:shape>
            </w:pict>
          </mc:Fallback>
        </mc:AlternateContent>
      </w:r>
      <w:r>
        <w:rPr>
          <w:noProof/>
        </w:rPr>
        <mc:AlternateContent>
          <mc:Choice Requires="wps">
            <w:drawing>
              <wp:anchor distT="0" distB="0" distL="114300" distR="114300" simplePos="0" relativeHeight="251731968" behindDoc="0" locked="0" layoutInCell="1" allowOverlap="1">
                <wp:simplePos x="0" y="0"/>
                <wp:positionH relativeFrom="column">
                  <wp:posOffset>3962400</wp:posOffset>
                </wp:positionH>
                <wp:positionV relativeFrom="paragraph">
                  <wp:posOffset>581025</wp:posOffset>
                </wp:positionV>
                <wp:extent cx="1123950" cy="247650"/>
                <wp:effectExtent l="0" t="0" r="19050" b="19050"/>
                <wp:wrapNone/>
                <wp:docPr id="89"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23950" cy="247650"/>
                        </a:xfrm>
                        <a:prstGeom prst="rect">
                          <a:avLst/>
                        </a:prstGeom>
                        <a:solidFill>
                          <a:sysClr val="window" lastClr="FFFFFF"/>
                        </a:solidFill>
                        <a:ln w="6350">
                          <a:solidFill>
                            <a:prstClr val="black"/>
                          </a:solidFill>
                        </a:ln>
                        <a:effectLst/>
                      </wps:spPr>
                      <wps:txbx>
                        <w:txbxContent>
                          <w:p w:rsidR="00063163" w:rsidRPr="00F96F91" w:rsidRDefault="00063163" w:rsidP="00F20DEC">
                            <w:pPr>
                              <w:rPr>
                                <w:sz w:val="16"/>
                                <w:szCs w:val="16"/>
                              </w:rPr>
                            </w:pPr>
                            <w:r>
                              <w:rPr>
                                <w:sz w:val="16"/>
                                <w:szCs w:val="16"/>
                              </w:rPr>
                              <w:t xml:space="preserve">1.3 </w:t>
                            </w:r>
                            <w:r w:rsidRPr="00F96F91">
                              <w:rPr>
                                <w:sz w:val="16"/>
                                <w:szCs w:val="16"/>
                              </w:rPr>
                              <w:t xml:space="preserve"> </w:t>
                            </w:r>
                            <w:r>
                              <w:rPr>
                                <w:sz w:val="16"/>
                                <w:szCs w:val="16"/>
                              </w:rPr>
                              <w:t>Delivery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9" o:spid="_x0000_s1056" type="#_x0000_t202" style="position:absolute;left:0;text-align:left;margin-left:312pt;margin-top:45.75pt;width:88.5pt;height:19.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" fillcolor="window" strokeweight=".5pt">
                <v:path arrowok="t"/>
                <v:textbox>
                  <w:txbxContent>
                    <w:p w:rsidR="00063163" w:rsidRPr="00F96F91" w:rsidRDefault="00063163" w:rsidP="00F20DEC">
                      <w:pPr>
                        <w:rPr>
                          <w:sz w:val="16"/>
                          <w:szCs w:val="16"/>
                        </w:rPr>
                      </w:pPr>
                      <w:r>
                        <w:rPr>
                          <w:sz w:val="16"/>
                          <w:szCs w:val="16"/>
                        </w:rPr>
                        <w:t xml:space="preserve">1.3 </w:t>
                      </w:r>
                      <w:r w:rsidRPr="00F96F91">
                        <w:rPr>
                          <w:sz w:val="16"/>
                          <w:szCs w:val="16"/>
                        </w:rPr>
                        <w:t xml:space="preserve"> </w:t>
                      </w:r>
                      <w:r>
                        <w:rPr>
                          <w:sz w:val="16"/>
                          <w:szCs w:val="16"/>
                        </w:rPr>
                        <w:t>Delivery</w:t>
                      </w:r>
                    </w:p>
                  </w:txbxContent>
                </v:textbox>
              </v:shape>
            </w:pict>
          </mc:Fallback>
        </mc:AlternateContent>
      </w:r>
      <w:r>
        <w:rPr>
          <w:noProof/>
        </w:rPr>
        <mc:AlternateContent>
          <mc:Choice Requires="wps">
            <w:drawing>
              <wp:anchor distT="0" distB="0" distL="114300" distR="114300" simplePos="0" relativeHeight="251732992" behindDoc="0" locked="0" layoutInCell="1" allowOverlap="1">
                <wp:simplePos x="0" y="0"/>
                <wp:positionH relativeFrom="column">
                  <wp:posOffset>0</wp:posOffset>
                </wp:positionH>
                <wp:positionV relativeFrom="paragraph">
                  <wp:posOffset>1169670</wp:posOffset>
                </wp:positionV>
                <wp:extent cx="904875" cy="247650"/>
                <wp:effectExtent l="0" t="0" r="28575" b="19050"/>
                <wp:wrapNone/>
                <wp:docPr id="90"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247650"/>
                        </a:xfrm>
                        <a:prstGeom prst="rect">
                          <a:avLst/>
                        </a:prstGeom>
                        <a:solidFill>
                          <a:sysClr val="window" lastClr="FFFFFF"/>
                        </a:solidFill>
                        <a:ln w="6350">
                          <a:solidFill>
                            <a:prstClr val="black"/>
                          </a:solidFill>
                        </a:ln>
                        <a:effectLst/>
                      </wps:spPr>
                      <wps:txbx>
                        <w:txbxContent>
                          <w:p w:rsidR="00063163" w:rsidRPr="00F96F91" w:rsidRDefault="00063163" w:rsidP="00F20DEC">
                            <w:pPr>
                              <w:rPr>
                                <w:sz w:val="16"/>
                                <w:szCs w:val="16"/>
                              </w:rPr>
                            </w:pPr>
                            <w:r w:rsidRPr="00F96F91">
                              <w:rPr>
                                <w:sz w:val="16"/>
                                <w:szCs w:val="16"/>
                              </w:rPr>
                              <w:t>1.</w:t>
                            </w:r>
                            <w:r>
                              <w:rPr>
                                <w:sz w:val="16"/>
                                <w:szCs w:val="16"/>
                              </w:rPr>
                              <w:t>1.1 Officer List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0" o:spid="_x0000_s1057" type="#_x0000_t202" style="position:absolute;left:0;text-align:left;margin-left:0;margin-top:92.1pt;width:71.25pt;height:19.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" fillcolor="window" strokeweight=".5pt">
                <v:path arrowok="t"/>
                <v:textbox>
                  <w:txbxContent>
                    <w:p w:rsidR="00063163" w:rsidRPr="00F96F91" w:rsidRDefault="00063163" w:rsidP="00F20DEC">
                      <w:pPr>
                        <w:rPr>
                          <w:sz w:val="16"/>
                          <w:szCs w:val="16"/>
                        </w:rPr>
                      </w:pPr>
                      <w:r w:rsidRPr="00F96F91">
                        <w:rPr>
                          <w:sz w:val="16"/>
                          <w:szCs w:val="16"/>
                        </w:rPr>
                        <w:t>1.</w:t>
                      </w:r>
                      <w:r>
                        <w:rPr>
                          <w:sz w:val="16"/>
                          <w:szCs w:val="16"/>
                        </w:rPr>
                        <w:t>1.1 Officer List</w:t>
                      </w:r>
                    </w:p>
                  </w:txbxContent>
                </v:textbox>
              </v:shape>
            </w:pict>
          </mc:Fallback>
        </mc:AlternateContent>
      </w:r>
      <w:r>
        <w:rPr>
          <w:noProof/>
        </w:rPr>
        <mc:AlternateContent>
          <mc:Choice Requires="wps">
            <w:drawing>
              <wp:anchor distT="0" distB="0" distL="114300" distR="114300" simplePos="0" relativeHeight="251737088" behindDoc="0" locked="0" layoutInCell="1" allowOverlap="1">
                <wp:simplePos x="0" y="0"/>
                <wp:positionH relativeFrom="column">
                  <wp:posOffset>4352925</wp:posOffset>
                </wp:positionH>
                <wp:positionV relativeFrom="paragraph">
                  <wp:posOffset>1617345</wp:posOffset>
                </wp:positionV>
                <wp:extent cx="1390650" cy="247650"/>
                <wp:effectExtent l="0" t="0" r="19050" b="19050"/>
                <wp:wrapNone/>
                <wp:docPr id="94"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0650" cy="247650"/>
                        </a:xfrm>
                        <a:prstGeom prst="rect">
                          <a:avLst/>
                        </a:prstGeom>
                        <a:solidFill>
                          <a:sysClr val="window" lastClr="FFFFFF"/>
                        </a:solidFill>
                        <a:ln w="6350">
                          <a:solidFill>
                            <a:prstClr val="black"/>
                          </a:solidFill>
                        </a:ln>
                        <a:effectLst/>
                      </wps:spPr>
                      <wps:txbx>
                        <w:txbxContent>
                          <w:p w:rsidR="00063163" w:rsidRPr="00F96F91" w:rsidRDefault="00063163" w:rsidP="00F20DEC">
                            <w:pPr>
                              <w:rPr>
                                <w:sz w:val="16"/>
                                <w:szCs w:val="16"/>
                              </w:rPr>
                            </w:pPr>
                            <w:r w:rsidRPr="001606BE">
                              <w:rPr>
                                <w:sz w:val="16"/>
                                <w:szCs w:val="16"/>
                              </w:rPr>
                              <w:t>1.3</w:t>
                            </w:r>
                            <w:r>
                              <w:rPr>
                                <w:sz w:val="16"/>
                                <w:szCs w:val="16"/>
                              </w:rPr>
                              <w:t>.3</w:t>
                            </w:r>
                            <w:r w:rsidRPr="001606BE">
                              <w:rPr>
                                <w:sz w:val="16"/>
                                <w:szCs w:val="16"/>
                              </w:rPr>
                              <w:t xml:space="preserve"> </w:t>
                            </w:r>
                            <w:r>
                              <w:rPr>
                                <w:sz w:val="16"/>
                                <w:szCs w:val="16"/>
                              </w:rPr>
                              <w:t>Execution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4" o:spid="_x0000_s1058" type="#_x0000_t202" style="position:absolute;left:0;text-align:left;margin-left:342.75pt;margin-top:127.35pt;width:109.5pt;height:19.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" fillcolor="window" strokeweight=".5pt">
                <v:path arrowok="t"/>
                <v:textbox>
                  <w:txbxContent>
                    <w:p w:rsidR="00063163" w:rsidRPr="00F96F91" w:rsidRDefault="00063163" w:rsidP="00F20DEC">
                      <w:pPr>
                        <w:rPr>
                          <w:sz w:val="16"/>
                          <w:szCs w:val="16"/>
                        </w:rPr>
                      </w:pPr>
                      <w:r w:rsidRPr="001606BE">
                        <w:rPr>
                          <w:sz w:val="16"/>
                          <w:szCs w:val="16"/>
                        </w:rPr>
                        <w:t>1.3</w:t>
                      </w:r>
                      <w:r>
                        <w:rPr>
                          <w:sz w:val="16"/>
                          <w:szCs w:val="16"/>
                        </w:rPr>
                        <w:t>.3</w:t>
                      </w:r>
                      <w:r w:rsidRPr="001606BE">
                        <w:rPr>
                          <w:sz w:val="16"/>
                          <w:szCs w:val="16"/>
                        </w:rPr>
                        <w:t xml:space="preserve"> </w:t>
                      </w:r>
                      <w:r>
                        <w:rPr>
                          <w:sz w:val="16"/>
                          <w:szCs w:val="16"/>
                        </w:rPr>
                        <w:t>Execution</w:t>
                      </w:r>
                    </w:p>
                  </w:txbxContent>
                </v:textbox>
              </v:shape>
            </w:pict>
          </mc:Fallback>
        </mc:AlternateContent>
      </w:r>
      <w:r>
        <w:rPr>
          <w:noProof/>
        </w:rPr>
        <mc:AlternateContent>
          <mc:Choice Requires="wps">
            <w:drawing>
              <wp:anchor distT="0" distB="0" distL="114300" distR="114300" simplePos="0" relativeHeight="251738112" behindDoc="0" locked="0" layoutInCell="1" allowOverlap="1">
                <wp:simplePos x="0" y="0"/>
                <wp:positionH relativeFrom="column">
                  <wp:posOffset>2686050</wp:posOffset>
                </wp:positionH>
                <wp:positionV relativeFrom="paragraph">
                  <wp:posOffset>1695450</wp:posOffset>
                </wp:positionV>
                <wp:extent cx="1123950" cy="247650"/>
                <wp:effectExtent l="0" t="0" r="19050" b="19050"/>
                <wp:wrapNone/>
                <wp:docPr id="95"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23950" cy="247650"/>
                        </a:xfrm>
                        <a:prstGeom prst="rect">
                          <a:avLst/>
                        </a:prstGeom>
                        <a:solidFill>
                          <a:sysClr val="window" lastClr="FFFFFF"/>
                        </a:solidFill>
                        <a:ln w="6350">
                          <a:solidFill>
                            <a:prstClr val="black"/>
                          </a:solidFill>
                        </a:ln>
                        <a:effectLst/>
                      </wps:spPr>
                      <wps:txbx>
                        <w:txbxContent>
                          <w:p w:rsidR="00063163" w:rsidRPr="00F96F91" w:rsidRDefault="00063163" w:rsidP="00F20DEC">
                            <w:pPr>
                              <w:rPr>
                                <w:sz w:val="16"/>
                                <w:szCs w:val="16"/>
                              </w:rPr>
                            </w:pPr>
                            <w:r w:rsidRPr="00F96F91">
                              <w:rPr>
                                <w:sz w:val="16"/>
                                <w:szCs w:val="16"/>
                              </w:rPr>
                              <w:t>1.</w:t>
                            </w:r>
                            <w:r>
                              <w:rPr>
                                <w:sz w:val="16"/>
                                <w:szCs w:val="16"/>
                              </w:rPr>
                              <w:t>2.3 Audience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5" o:spid="_x0000_s1059" type="#_x0000_t202" style="position:absolute;left:0;text-align:left;margin-left:211.5pt;margin-top:133.5pt;width:88.5pt;height:19.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" fillcolor="window" strokeweight=".5pt">
                <v:path arrowok="t"/>
                <v:textbox>
                  <w:txbxContent>
                    <w:p w:rsidR="00063163" w:rsidRPr="00F96F91" w:rsidRDefault="00063163" w:rsidP="00F20DEC">
                      <w:pPr>
                        <w:rPr>
                          <w:sz w:val="16"/>
                          <w:szCs w:val="16"/>
                        </w:rPr>
                      </w:pPr>
                      <w:r w:rsidRPr="00F96F91">
                        <w:rPr>
                          <w:sz w:val="16"/>
                          <w:szCs w:val="16"/>
                        </w:rPr>
                        <w:t>1.</w:t>
                      </w:r>
                      <w:r>
                        <w:rPr>
                          <w:sz w:val="16"/>
                          <w:szCs w:val="16"/>
                        </w:rPr>
                        <w:t>2.3 Audience</w:t>
                      </w:r>
                    </w:p>
                  </w:txbxContent>
                </v:textbox>
              </v:shape>
            </w:pict>
          </mc:Fallback>
        </mc:AlternateContent>
      </w:r>
      <w:r>
        <w:rPr>
          <w:noProof/>
        </w:rPr>
        <mc:AlternateContent>
          <mc:Choice Requires="wps">
            <w:drawing>
              <wp:anchor distT="0" distB="0" distL="114300" distR="114300" simplePos="0" relativeHeight="251739136" behindDoc="0" locked="0" layoutInCell="1" allowOverlap="1">
                <wp:simplePos x="0" y="0"/>
                <wp:positionH relativeFrom="column">
                  <wp:posOffset>4352925</wp:posOffset>
                </wp:positionH>
                <wp:positionV relativeFrom="paragraph">
                  <wp:posOffset>1283970</wp:posOffset>
                </wp:positionV>
                <wp:extent cx="1390650" cy="247650"/>
                <wp:effectExtent l="0" t="0" r="19050" b="19050"/>
                <wp:wrapNone/>
                <wp:docPr id="96"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0650" cy="247650"/>
                        </a:xfrm>
                        <a:prstGeom prst="rect">
                          <a:avLst/>
                        </a:prstGeom>
                        <a:solidFill>
                          <a:sysClr val="window" lastClr="FFFFFF"/>
                        </a:solidFill>
                        <a:ln w="6350">
                          <a:solidFill>
                            <a:prstClr val="black"/>
                          </a:solidFill>
                        </a:ln>
                        <a:effectLst/>
                      </wps:spPr>
                      <wps:txbx>
                        <w:txbxContent>
                          <w:p w:rsidR="00063163" w:rsidRPr="00F96F91" w:rsidRDefault="00063163" w:rsidP="00F20DEC">
                            <w:pPr>
                              <w:rPr>
                                <w:sz w:val="16"/>
                                <w:szCs w:val="16"/>
                              </w:rPr>
                            </w:pPr>
                            <w:r w:rsidRPr="001606BE">
                              <w:rPr>
                                <w:sz w:val="16"/>
                                <w:szCs w:val="16"/>
                              </w:rPr>
                              <w:t>1.3</w:t>
                            </w:r>
                            <w:r>
                              <w:rPr>
                                <w:sz w:val="16"/>
                                <w:szCs w:val="16"/>
                              </w:rPr>
                              <w:t>.2</w:t>
                            </w:r>
                            <w:r w:rsidRPr="001606BE">
                              <w:rPr>
                                <w:sz w:val="16"/>
                                <w:szCs w:val="16"/>
                              </w:rPr>
                              <w:t xml:space="preserve"> </w:t>
                            </w:r>
                            <w:r>
                              <w:rPr>
                                <w:sz w:val="16"/>
                                <w:szCs w:val="16"/>
                              </w:rPr>
                              <w:t xml:space="preserve"> Rehearse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6" o:spid="_x0000_s1060" type="#_x0000_t202" style="position:absolute;left:0;text-align:left;margin-left:342.75pt;margin-top:101.1pt;width:109.5pt;height:19.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" fillcolor="window" strokeweight=".5pt">
                <v:path arrowok="t"/>
                <v:textbox>
                  <w:txbxContent>
                    <w:p w:rsidR="00063163" w:rsidRPr="00F96F91" w:rsidRDefault="00063163" w:rsidP="00F20DEC">
                      <w:pPr>
                        <w:rPr>
                          <w:sz w:val="16"/>
                          <w:szCs w:val="16"/>
                        </w:rPr>
                      </w:pPr>
                      <w:r w:rsidRPr="001606BE">
                        <w:rPr>
                          <w:sz w:val="16"/>
                          <w:szCs w:val="16"/>
                        </w:rPr>
                        <w:t>1.3</w:t>
                      </w:r>
                      <w:r>
                        <w:rPr>
                          <w:sz w:val="16"/>
                          <w:szCs w:val="16"/>
                        </w:rPr>
                        <w:t>.2</w:t>
                      </w:r>
                      <w:r w:rsidRPr="001606BE">
                        <w:rPr>
                          <w:sz w:val="16"/>
                          <w:szCs w:val="16"/>
                        </w:rPr>
                        <w:t xml:space="preserve"> </w:t>
                      </w:r>
                      <w:r>
                        <w:rPr>
                          <w:sz w:val="16"/>
                          <w:szCs w:val="16"/>
                        </w:rPr>
                        <w:t xml:space="preserve"> Rehearse</w:t>
                      </w:r>
                    </w:p>
                  </w:txbxContent>
                </v:textbox>
              </v:shape>
            </w:pict>
          </mc:Fallback>
        </mc:AlternateContent>
      </w:r>
      <w:r>
        <w:rPr>
          <w:noProof/>
        </w:rPr>
        <mc:AlternateContent>
          <mc:Choice Requires="wps">
            <w:drawing>
              <wp:anchor distT="0" distB="0" distL="114300" distR="114300" simplePos="0" relativeHeight="251740160" behindDoc="0" locked="0" layoutInCell="1" allowOverlap="1">
                <wp:simplePos x="0" y="0"/>
                <wp:positionH relativeFrom="column">
                  <wp:posOffset>1476375</wp:posOffset>
                </wp:positionH>
                <wp:positionV relativeFrom="paragraph">
                  <wp:posOffset>1696720</wp:posOffset>
                </wp:positionV>
                <wp:extent cx="1123950" cy="247650"/>
                <wp:effectExtent l="0" t="0" r="19050" b="19050"/>
                <wp:wrapNone/>
                <wp:docPr id="97"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23950" cy="247650"/>
                        </a:xfrm>
                        <a:prstGeom prst="rect">
                          <a:avLst/>
                        </a:prstGeom>
                        <a:solidFill>
                          <a:sysClr val="window" lastClr="FFFFFF"/>
                        </a:solidFill>
                        <a:ln w="6350">
                          <a:solidFill>
                            <a:prstClr val="black"/>
                          </a:solidFill>
                        </a:ln>
                        <a:effectLst/>
                      </wps:spPr>
                      <wps:txbx>
                        <w:txbxContent>
                          <w:p w:rsidR="00063163" w:rsidRPr="00F96F91" w:rsidRDefault="00063163" w:rsidP="00F20DEC">
                            <w:pPr>
                              <w:rPr>
                                <w:sz w:val="16"/>
                                <w:szCs w:val="16"/>
                              </w:rPr>
                            </w:pPr>
                            <w:r w:rsidRPr="00F96F91">
                              <w:rPr>
                                <w:sz w:val="16"/>
                                <w:szCs w:val="16"/>
                              </w:rPr>
                              <w:t>1.</w:t>
                            </w:r>
                            <w:r>
                              <w:rPr>
                                <w:sz w:val="16"/>
                                <w:szCs w:val="16"/>
                              </w:rPr>
                              <w:t xml:space="preserve">2.2 Method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7" o:spid="_x0000_s1061" type="#_x0000_t202" style="position:absolute;left:0;text-align:left;margin-left:116.25pt;margin-top:133.6pt;width:88.5pt;height:19.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" fillcolor="window" strokeweight=".5pt">
                <v:path arrowok="t"/>
                <v:textbox>
                  <w:txbxContent>
                    <w:p w:rsidR="00063163" w:rsidRPr="00F96F91" w:rsidRDefault="00063163" w:rsidP="00F20DEC">
                      <w:pPr>
                        <w:rPr>
                          <w:sz w:val="16"/>
                          <w:szCs w:val="16"/>
                        </w:rPr>
                      </w:pPr>
                      <w:r w:rsidRPr="00F96F91">
                        <w:rPr>
                          <w:sz w:val="16"/>
                          <w:szCs w:val="16"/>
                        </w:rPr>
                        <w:t>1.</w:t>
                      </w:r>
                      <w:r>
                        <w:rPr>
                          <w:sz w:val="16"/>
                          <w:szCs w:val="16"/>
                        </w:rPr>
                        <w:t xml:space="preserve">2.2 Method </w:t>
                      </w:r>
                    </w:p>
                  </w:txbxContent>
                </v:textbox>
              </v:shape>
            </w:pict>
          </mc:Fallback>
        </mc:AlternateContent>
      </w:r>
      <w:r>
        <w:rPr>
          <w:noProof/>
        </w:rPr>
        <mc:AlternateContent>
          <mc:Choice Requires="wps">
            <w:drawing>
              <wp:anchor distT="0" distB="0" distL="114300" distR="114300" simplePos="0" relativeHeight="251741184" behindDoc="0" locked="0" layoutInCell="1" allowOverlap="1">
                <wp:simplePos x="0" y="0"/>
                <wp:positionH relativeFrom="column">
                  <wp:posOffset>4352925</wp:posOffset>
                </wp:positionH>
                <wp:positionV relativeFrom="paragraph">
                  <wp:posOffset>969645</wp:posOffset>
                </wp:positionV>
                <wp:extent cx="1390650" cy="247650"/>
                <wp:effectExtent l="0" t="0" r="19050" b="19050"/>
                <wp:wrapNone/>
                <wp:docPr id="98"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0650" cy="247650"/>
                        </a:xfrm>
                        <a:prstGeom prst="rect">
                          <a:avLst/>
                        </a:prstGeom>
                        <a:solidFill>
                          <a:sysClr val="window" lastClr="FFFFFF"/>
                        </a:solidFill>
                        <a:ln w="6350">
                          <a:solidFill>
                            <a:prstClr val="black"/>
                          </a:solidFill>
                        </a:ln>
                        <a:effectLst/>
                      </wps:spPr>
                      <wps:txbx>
                        <w:txbxContent>
                          <w:p w:rsidR="00063163" w:rsidRPr="00F96F91" w:rsidRDefault="00063163" w:rsidP="00F20DEC">
                            <w:pPr>
                              <w:rPr>
                                <w:sz w:val="16"/>
                                <w:szCs w:val="16"/>
                              </w:rPr>
                            </w:pPr>
                            <w:r w:rsidRPr="001606BE">
                              <w:rPr>
                                <w:sz w:val="16"/>
                                <w:szCs w:val="16"/>
                              </w:rPr>
                              <w:t>1.3</w:t>
                            </w:r>
                            <w:r>
                              <w:rPr>
                                <w:sz w:val="16"/>
                                <w:szCs w:val="16"/>
                              </w:rPr>
                              <w:t>.1</w:t>
                            </w:r>
                            <w:r w:rsidRPr="001606BE">
                              <w:rPr>
                                <w:sz w:val="16"/>
                                <w:szCs w:val="16"/>
                              </w:rPr>
                              <w:t xml:space="preserve"> </w:t>
                            </w:r>
                            <w:r w:rsidRPr="00F96F91">
                              <w:rPr>
                                <w:sz w:val="16"/>
                                <w:szCs w:val="16"/>
                              </w:rPr>
                              <w:t xml:space="preserve"> </w:t>
                            </w:r>
                            <w:r>
                              <w:rPr>
                                <w:sz w:val="16"/>
                                <w:szCs w:val="16"/>
                              </w:rPr>
                              <w:t>Planning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8" o:spid="_x0000_s1062" type="#_x0000_t202" style="position:absolute;left:0;text-align:left;margin-left:342.75pt;margin-top:76.35pt;width:109.5pt;height:19.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" fillcolor="window" strokeweight=".5pt">
                <v:path arrowok="t"/>
                <v:textbox>
                  <w:txbxContent>
                    <w:p w:rsidR="00063163" w:rsidRPr="00F96F91" w:rsidRDefault="00063163" w:rsidP="00F20DEC">
                      <w:pPr>
                        <w:rPr>
                          <w:sz w:val="16"/>
                          <w:szCs w:val="16"/>
                        </w:rPr>
                      </w:pPr>
                      <w:r w:rsidRPr="001606BE">
                        <w:rPr>
                          <w:sz w:val="16"/>
                          <w:szCs w:val="16"/>
                        </w:rPr>
                        <w:t>1.3</w:t>
                      </w:r>
                      <w:r>
                        <w:rPr>
                          <w:sz w:val="16"/>
                          <w:szCs w:val="16"/>
                        </w:rPr>
                        <w:t>.1</w:t>
                      </w:r>
                      <w:r w:rsidRPr="001606BE">
                        <w:rPr>
                          <w:sz w:val="16"/>
                          <w:szCs w:val="16"/>
                        </w:rPr>
                        <w:t xml:space="preserve"> </w:t>
                      </w:r>
                      <w:r w:rsidRPr="00F96F91">
                        <w:rPr>
                          <w:sz w:val="16"/>
                          <w:szCs w:val="16"/>
                        </w:rPr>
                        <w:t xml:space="preserve"> </w:t>
                      </w:r>
                      <w:r>
                        <w:rPr>
                          <w:sz w:val="16"/>
                          <w:szCs w:val="16"/>
                        </w:rPr>
                        <w:t>Planning</w:t>
                      </w:r>
                    </w:p>
                  </w:txbxContent>
                </v:textbox>
              </v:shape>
            </w:pict>
          </mc:Fallback>
        </mc:AlternateContent>
      </w:r>
      <w:r>
        <w:rPr>
          <w:noProof/>
        </w:rPr>
        <mc:AlternateContent>
          <mc:Choice Requires="wps">
            <w:drawing>
              <wp:anchor distT="0" distB="0" distL="114300" distR="114300" simplePos="0" relativeHeight="251742208" behindDoc="0" locked="0" layoutInCell="1" allowOverlap="1">
                <wp:simplePos x="0" y="0"/>
                <wp:positionH relativeFrom="column">
                  <wp:posOffset>4352925</wp:posOffset>
                </wp:positionH>
                <wp:positionV relativeFrom="paragraph">
                  <wp:posOffset>1941195</wp:posOffset>
                </wp:positionV>
                <wp:extent cx="1390650" cy="247650"/>
                <wp:effectExtent l="0" t="0" r="19050" b="19050"/>
                <wp:wrapNone/>
                <wp:docPr id="99"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0650" cy="247650"/>
                        </a:xfrm>
                        <a:prstGeom prst="rect">
                          <a:avLst/>
                        </a:prstGeom>
                        <a:solidFill>
                          <a:sysClr val="window" lastClr="FFFFFF"/>
                        </a:solidFill>
                        <a:ln w="6350">
                          <a:solidFill>
                            <a:prstClr val="black"/>
                          </a:solidFill>
                        </a:ln>
                        <a:effectLst/>
                      </wps:spPr>
                      <wps:txbx>
                        <w:txbxContent>
                          <w:p w:rsidR="00063163" w:rsidRPr="00F96F91" w:rsidRDefault="00063163" w:rsidP="00F20DEC">
                            <w:pPr>
                              <w:rPr>
                                <w:sz w:val="16"/>
                                <w:szCs w:val="16"/>
                              </w:rPr>
                            </w:pPr>
                            <w:r w:rsidRPr="001606BE">
                              <w:rPr>
                                <w:sz w:val="16"/>
                                <w:szCs w:val="16"/>
                              </w:rPr>
                              <w:t>1.3</w:t>
                            </w:r>
                            <w:r>
                              <w:rPr>
                                <w:sz w:val="16"/>
                                <w:szCs w:val="16"/>
                              </w:rPr>
                              <w:t>.4</w:t>
                            </w:r>
                            <w:r w:rsidRPr="001606BE">
                              <w:rPr>
                                <w:sz w:val="16"/>
                                <w:szCs w:val="16"/>
                              </w:rPr>
                              <w:t xml:space="preserve"> </w:t>
                            </w:r>
                            <w:r w:rsidRPr="00F96F91">
                              <w:rPr>
                                <w:sz w:val="16"/>
                                <w:szCs w:val="16"/>
                              </w:rPr>
                              <w:t xml:space="preserve"> </w:t>
                            </w:r>
                            <w:r>
                              <w:rPr>
                                <w:sz w:val="16"/>
                                <w:szCs w:val="16"/>
                              </w:rPr>
                              <w:t>Evaluation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9" o:spid="_x0000_s1063" type="#_x0000_t202" style="position:absolute;left:0;text-align:left;margin-left:342.75pt;margin-top:152.85pt;width:109.5pt;height:19.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" fillcolor="window" strokeweight=".5pt">
                <v:path arrowok="t"/>
                <v:textbox>
                  <w:txbxContent>
                    <w:p w:rsidR="00063163" w:rsidRPr="00F96F91" w:rsidRDefault="00063163" w:rsidP="00F20DEC">
                      <w:pPr>
                        <w:rPr>
                          <w:sz w:val="16"/>
                          <w:szCs w:val="16"/>
                        </w:rPr>
                      </w:pPr>
                      <w:r w:rsidRPr="001606BE">
                        <w:rPr>
                          <w:sz w:val="16"/>
                          <w:szCs w:val="16"/>
                        </w:rPr>
                        <w:t>1.3</w:t>
                      </w:r>
                      <w:r>
                        <w:rPr>
                          <w:sz w:val="16"/>
                          <w:szCs w:val="16"/>
                        </w:rPr>
                        <w:t>.4</w:t>
                      </w:r>
                      <w:r w:rsidRPr="001606BE">
                        <w:rPr>
                          <w:sz w:val="16"/>
                          <w:szCs w:val="16"/>
                        </w:rPr>
                        <w:t xml:space="preserve"> </w:t>
                      </w:r>
                      <w:r w:rsidRPr="00F96F91">
                        <w:rPr>
                          <w:sz w:val="16"/>
                          <w:szCs w:val="16"/>
                        </w:rPr>
                        <w:t xml:space="preserve"> </w:t>
                      </w:r>
                      <w:r>
                        <w:rPr>
                          <w:sz w:val="16"/>
                          <w:szCs w:val="16"/>
                        </w:rPr>
                        <w:t>Evaluation</w:t>
                      </w:r>
                    </w:p>
                  </w:txbxContent>
                </v:textbox>
              </v:shape>
            </w:pict>
          </mc:Fallback>
        </mc:AlternateContent>
      </w:r>
      <w:r>
        <w:rPr>
          <w:noProof/>
        </w:rPr>
        <mc:AlternateContent>
          <mc:Choice Requires="wps">
            <w:drawing>
              <wp:anchor distT="0" distB="0" distL="114299" distR="114299" simplePos="0" relativeHeight="251743232" behindDoc="0" locked="0" layoutInCell="1" allowOverlap="1">
                <wp:simplePos x="0" y="0"/>
                <wp:positionH relativeFrom="column">
                  <wp:posOffset>4114799</wp:posOffset>
                </wp:positionH>
                <wp:positionV relativeFrom="paragraph">
                  <wp:posOffset>826770</wp:posOffset>
                </wp:positionV>
                <wp:extent cx="0" cy="1200150"/>
                <wp:effectExtent l="0" t="0" r="19050" b="19050"/>
                <wp:wrapNone/>
                <wp:docPr id="100" name="Straight Connector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20015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58234DF" id="Straight Connector 100" o:spid="_x0000_s1026" style="position:absolute;z-index:2517432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324pt,65.1pt" to="324pt,1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" strokecolor="windowText">
                <o:lock v:ext="edit" shapetype="f"/>
              </v:line>
            </w:pict>
          </mc:Fallback>
        </mc:AlternateContent>
      </w:r>
      <w:r>
        <w:rPr>
          <w:noProof/>
        </w:rPr>
        <mc:AlternateContent>
          <mc:Choice Requires="wps">
            <w:drawing>
              <wp:anchor distT="4294967295" distB="4294967295" distL="114300" distR="114300" simplePos="0" relativeHeight="251744256" behindDoc="0" locked="0" layoutInCell="1" allowOverlap="1">
                <wp:simplePos x="0" y="0"/>
                <wp:positionH relativeFrom="column">
                  <wp:posOffset>504190</wp:posOffset>
                </wp:positionH>
                <wp:positionV relativeFrom="paragraph">
                  <wp:posOffset>969644</wp:posOffset>
                </wp:positionV>
                <wp:extent cx="2009775" cy="0"/>
                <wp:effectExtent l="0" t="0" r="9525" b="19050"/>
                <wp:wrapNone/>
                <wp:docPr id="101" name="Straight Connector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09775" cy="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705882AC" id="Straight Connector 101" o:spid="_x0000_s1026" style="position:absolute;z-index:2517442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9.7pt,76.35pt" to="197.95pt,7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" strokecolor="windowText">
                <o:lock v:ext="edit" shapetype="f"/>
              </v:line>
            </w:pict>
          </mc:Fallback>
        </mc:AlternateContent>
      </w:r>
      <w:r>
        <w:rPr>
          <w:noProof/>
        </w:rPr>
        <mc:AlternateContent>
          <mc:Choice Requires="wps">
            <w:drawing>
              <wp:anchor distT="0" distB="0" distL="114299" distR="114299" simplePos="0" relativeHeight="251745280" behindDoc="0" locked="0" layoutInCell="1" allowOverlap="1">
                <wp:simplePos x="0" y="0"/>
                <wp:positionH relativeFrom="column">
                  <wp:posOffset>504824</wp:posOffset>
                </wp:positionH>
                <wp:positionV relativeFrom="paragraph">
                  <wp:posOffset>969645</wp:posOffset>
                </wp:positionV>
                <wp:extent cx="0" cy="200025"/>
                <wp:effectExtent l="0" t="0" r="19050" b="9525"/>
                <wp:wrapNone/>
                <wp:docPr id="102" name="Straight Connector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00025"/>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3611FFFB" id="Straight Connector 102" o:spid="_x0000_s1026" style="position:absolute;z-index:2517452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9.75pt,76.35pt" to="39.75pt,9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" strokecolor="windowText">
                <o:lock v:ext="edit" shapetype="f"/>
              </v:line>
            </w:pict>
          </mc:Fallback>
        </mc:AlternateContent>
      </w:r>
      <w:r>
        <w:rPr>
          <w:noProof/>
        </w:rPr>
        <mc:AlternateContent>
          <mc:Choice Requires="wps">
            <w:drawing>
              <wp:anchor distT="4294967295" distB="4294967295" distL="114300" distR="114300" simplePos="0" relativeHeight="251746304" behindDoc="0" locked="0" layoutInCell="1" allowOverlap="1">
                <wp:simplePos x="0" y="0"/>
                <wp:positionH relativeFrom="column">
                  <wp:posOffset>4114800</wp:posOffset>
                </wp:positionH>
                <wp:positionV relativeFrom="paragraph">
                  <wp:posOffset>1741169</wp:posOffset>
                </wp:positionV>
                <wp:extent cx="238125" cy="0"/>
                <wp:effectExtent l="0" t="0" r="9525" b="19050"/>
                <wp:wrapNone/>
                <wp:docPr id="103" name="Straight Connector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38125" cy="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63A630AD" id="Straight Connector 103" o:spid="_x0000_s1026" style="position:absolute;flip:y;z-index:2517463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324pt,137.1pt" to="342.75pt,1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" strokecolor="windowText">
                <o:lock v:ext="edit" shapetype="f"/>
              </v:line>
            </w:pict>
          </mc:Fallback>
        </mc:AlternateContent>
      </w:r>
      <w:r>
        <w:rPr>
          <w:noProof/>
        </w:rPr>
        <mc:AlternateContent>
          <mc:Choice Requires="wps">
            <w:drawing>
              <wp:anchor distT="4294967295" distB="4294967295" distL="114300" distR="114300" simplePos="0" relativeHeight="251747328" behindDoc="0" locked="0" layoutInCell="1" allowOverlap="1">
                <wp:simplePos x="0" y="0"/>
                <wp:positionH relativeFrom="column">
                  <wp:posOffset>4114800</wp:posOffset>
                </wp:positionH>
                <wp:positionV relativeFrom="paragraph">
                  <wp:posOffset>1388744</wp:posOffset>
                </wp:positionV>
                <wp:extent cx="238125" cy="0"/>
                <wp:effectExtent l="0" t="0" r="9525" b="19050"/>
                <wp:wrapNone/>
                <wp:docPr id="104" name="Straight Connector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38125" cy="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658CDA46" id="Straight Connector 104" o:spid="_x0000_s1026" style="position:absolute;z-index:2517473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24pt,109.35pt" to="342.75pt,10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" strokecolor="windowText">
                <o:lock v:ext="edit" shapetype="f"/>
              </v:line>
            </w:pict>
          </mc:Fallback>
        </mc:AlternateContent>
      </w:r>
      <w:r>
        <w:rPr>
          <w:noProof/>
        </w:rPr>
        <mc:AlternateContent>
          <mc:Choice Requires="wps">
            <w:drawing>
              <wp:anchor distT="4294967295" distB="4294967295" distL="114300" distR="114300" simplePos="0" relativeHeight="251748352" behindDoc="0" locked="0" layoutInCell="1" allowOverlap="1">
                <wp:simplePos x="0" y="0"/>
                <wp:positionH relativeFrom="column">
                  <wp:posOffset>4114800</wp:posOffset>
                </wp:positionH>
                <wp:positionV relativeFrom="paragraph">
                  <wp:posOffset>1125219</wp:posOffset>
                </wp:positionV>
                <wp:extent cx="238125" cy="0"/>
                <wp:effectExtent l="0" t="0" r="9525" b="19050"/>
                <wp:wrapNone/>
                <wp:docPr id="105" name="Straight Connector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38125" cy="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520EF80D" id="Straight Connector 105" o:spid="_x0000_s1026" style="position:absolute;flip:y;z-index:2517483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324pt,88.6pt" to="342.75pt,8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" strokecolor="windowText">
                <o:lock v:ext="edit" shapetype="f"/>
              </v:line>
            </w:pict>
          </mc:Fallback>
        </mc:AlternateContent>
      </w:r>
      <w:r>
        <w:rPr>
          <w:noProof/>
        </w:rPr>
        <mc:AlternateContent>
          <mc:Choice Requires="wps">
            <w:drawing>
              <wp:anchor distT="0" distB="0" distL="114300" distR="114300" simplePos="0" relativeHeight="251749376" behindDoc="0" locked="0" layoutInCell="1" allowOverlap="1">
                <wp:simplePos x="0" y="0"/>
                <wp:positionH relativeFrom="column">
                  <wp:posOffset>3400425</wp:posOffset>
                </wp:positionH>
                <wp:positionV relativeFrom="paragraph">
                  <wp:posOffset>845820</wp:posOffset>
                </wp:positionV>
                <wp:extent cx="38100" cy="847725"/>
                <wp:effectExtent l="0" t="0" r="19050" b="28575"/>
                <wp:wrapNone/>
                <wp:docPr id="106" name="Elbow Connector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8100" cy="847725"/>
                        </a:xfrm>
                        <a:prstGeom prst="bentConnector3">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shape w14:anchorId="118449A2" id="Elbow Connector 106" o:spid="_x0000_s1026" type="#_x0000_t34" style="position:absolute;margin-left:267.75pt;margin-top:66.6pt;width:3pt;height:66.7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" strokecolor="windowText">
                <o:lock v:ext="edit" shapetype="f"/>
              </v:shape>
            </w:pict>
          </mc:Fallback>
        </mc:AlternateContent>
      </w:r>
      <w:r>
        <w:rPr>
          <w:noProof/>
        </w:rPr>
        <mc:AlternateContent>
          <mc:Choice Requires="wps">
            <w:drawing>
              <wp:anchor distT="4294967295" distB="4294967295" distL="114300" distR="114300" simplePos="0" relativeHeight="251750400" behindDoc="0" locked="0" layoutInCell="1" allowOverlap="1">
                <wp:simplePos x="0" y="0"/>
                <wp:positionH relativeFrom="column">
                  <wp:posOffset>695325</wp:posOffset>
                </wp:positionH>
                <wp:positionV relativeFrom="paragraph">
                  <wp:posOffset>1531619</wp:posOffset>
                </wp:positionV>
                <wp:extent cx="2743200" cy="0"/>
                <wp:effectExtent l="0" t="0" r="19050" b="19050"/>
                <wp:wrapNone/>
                <wp:docPr id="107" name="Straight Connector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743200" cy="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6686D3A3" id="Straight Connector 107" o:spid="_x0000_s1026" style="position:absolute;flip:x;z-index:2517504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4.75pt,120.6pt" to="270.75pt,1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" strokecolor="windowText">
                <o:lock v:ext="edit" shapetype="f"/>
              </v:line>
            </w:pict>
          </mc:Fallback>
        </mc:AlternateContent>
      </w:r>
      <w:r>
        <w:rPr>
          <w:noProof/>
        </w:rPr>
        <mc:AlternateContent>
          <mc:Choice Requires="wps">
            <w:drawing>
              <wp:anchor distT="0" distB="0" distL="114299" distR="114299" simplePos="0" relativeHeight="251751424" behindDoc="0" locked="0" layoutInCell="1" allowOverlap="1">
                <wp:simplePos x="0" y="0"/>
                <wp:positionH relativeFrom="column">
                  <wp:posOffset>695324</wp:posOffset>
                </wp:positionH>
                <wp:positionV relativeFrom="paragraph">
                  <wp:posOffset>1531620</wp:posOffset>
                </wp:positionV>
                <wp:extent cx="0" cy="161925"/>
                <wp:effectExtent l="0" t="0" r="19050" b="9525"/>
                <wp:wrapNone/>
                <wp:docPr id="108" name="Straight Connector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61925"/>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67DE407A" id="Straight Connector 108" o:spid="_x0000_s1026" style="position:absolute;z-index:2517514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54.75pt,120.6pt" to="54.75pt,13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" strokecolor="windowText">
                <o:lock v:ext="edit" shapetype="f"/>
              </v:line>
            </w:pict>
          </mc:Fallback>
        </mc:AlternateContent>
      </w:r>
      <w:r>
        <w:rPr>
          <w:noProof/>
        </w:rPr>
        <mc:AlternateContent>
          <mc:Choice Requires="wps">
            <w:drawing>
              <wp:anchor distT="0" distB="0" distL="114299" distR="114299" simplePos="0" relativeHeight="251752448" behindDoc="0" locked="0" layoutInCell="1" allowOverlap="1">
                <wp:simplePos x="0" y="0"/>
                <wp:positionH relativeFrom="column">
                  <wp:posOffset>2028824</wp:posOffset>
                </wp:positionH>
                <wp:positionV relativeFrom="paragraph">
                  <wp:posOffset>1531620</wp:posOffset>
                </wp:positionV>
                <wp:extent cx="0" cy="161925"/>
                <wp:effectExtent l="0" t="0" r="19050" b="9525"/>
                <wp:wrapNone/>
                <wp:docPr id="109" name="Straight Connector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61925"/>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2FE3C356" id="Straight Connector 109" o:spid="_x0000_s1026" style="position:absolute;z-index:2517524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59.75pt,120.6pt" to="159.75pt,13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" strokecolor="windowText">
                <o:lock v:ext="edit" shapetype="f"/>
              </v:line>
            </w:pict>
          </mc:Fallback>
        </mc:AlternateContent>
      </w:r>
      <w:r>
        <w:rPr>
          <w:noProof/>
        </w:rPr>
        <mc:AlternateContent>
          <mc:Choice Requires="wps">
            <w:drawing>
              <wp:anchor distT="0" distB="0" distL="114300" distR="114300" simplePos="0" relativeHeight="251753472" behindDoc="0" locked="0" layoutInCell="1" allowOverlap="1">
                <wp:simplePos x="0" y="0"/>
                <wp:positionH relativeFrom="column">
                  <wp:posOffset>1790065</wp:posOffset>
                </wp:positionH>
                <wp:positionV relativeFrom="paragraph">
                  <wp:posOffset>436245</wp:posOffset>
                </wp:positionV>
                <wp:extent cx="2562225" cy="9525"/>
                <wp:effectExtent l="0" t="0" r="28575" b="28575"/>
                <wp:wrapNone/>
                <wp:docPr id="110" name="Straight Connector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562225" cy="9525"/>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12859188" id="Straight Connector 110" o:spid="_x0000_s1026" style="position:absolute;flip:y;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95pt,34.35pt" to="342.7pt,3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" strokecolor="windowText">
                <o:lock v:ext="edit" shapetype="f"/>
              </v:line>
            </w:pict>
          </mc:Fallback>
        </mc:AlternateContent>
      </w:r>
      <w:r>
        <w:rPr>
          <w:noProof/>
        </w:rPr>
        <mc:AlternateContent>
          <mc:Choice Requires="wps">
            <w:drawing>
              <wp:anchor distT="0" distB="0" distL="114300" distR="114300" simplePos="0" relativeHeight="251754496" behindDoc="0" locked="0" layoutInCell="1" allowOverlap="1">
                <wp:simplePos x="0" y="0"/>
                <wp:positionH relativeFrom="column">
                  <wp:posOffset>3086100</wp:posOffset>
                </wp:positionH>
                <wp:positionV relativeFrom="paragraph">
                  <wp:posOffset>245745</wp:posOffset>
                </wp:positionV>
                <wp:extent cx="19050" cy="361950"/>
                <wp:effectExtent l="0" t="0" r="19050" b="19050"/>
                <wp:wrapNone/>
                <wp:docPr id="111" name="Straight Connector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050" cy="36195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00FED0AE" id="Straight Connector 111" o:spid="_x0000_s1026" style="position:absolute;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19.35pt" to="244.5pt,4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" strokecolor="windowText">
                <o:lock v:ext="edit" shapetype="f"/>
              </v:line>
            </w:pict>
          </mc:Fallback>
        </mc:AlternateContent>
      </w:r>
      <w:r>
        <w:rPr>
          <w:noProof/>
        </w:rPr>
        <mc:AlternateContent>
          <mc:Choice Requires="wps">
            <w:drawing>
              <wp:anchor distT="0" distB="0" distL="114300" distR="114300" simplePos="0" relativeHeight="251755520" behindDoc="0" locked="0" layoutInCell="1" allowOverlap="1">
                <wp:simplePos x="0" y="0"/>
                <wp:positionH relativeFrom="column">
                  <wp:posOffset>809625</wp:posOffset>
                </wp:positionH>
                <wp:positionV relativeFrom="paragraph">
                  <wp:posOffset>588645</wp:posOffset>
                </wp:positionV>
                <wp:extent cx="1123950" cy="247650"/>
                <wp:effectExtent l="0" t="0" r="19050" b="19050"/>
                <wp:wrapNone/>
                <wp:docPr id="112"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23950" cy="247650"/>
                        </a:xfrm>
                        <a:prstGeom prst="rect">
                          <a:avLst/>
                        </a:prstGeom>
                        <a:solidFill>
                          <a:sysClr val="window" lastClr="FFFFFF"/>
                        </a:solidFill>
                        <a:ln w="6350">
                          <a:solidFill>
                            <a:prstClr val="black"/>
                          </a:solidFill>
                        </a:ln>
                        <a:effectLst/>
                      </wps:spPr>
                      <wps:txbx>
                        <w:txbxContent>
                          <w:p w:rsidR="00063163" w:rsidRPr="00F96F91" w:rsidRDefault="00063163" w:rsidP="00F20DEC">
                            <w:pPr>
                              <w:rPr>
                                <w:sz w:val="16"/>
                                <w:szCs w:val="16"/>
                              </w:rPr>
                            </w:pPr>
                            <w:r w:rsidRPr="00F96F91">
                              <w:rPr>
                                <w:sz w:val="16"/>
                                <w:szCs w:val="16"/>
                              </w:rPr>
                              <w:t>1.</w:t>
                            </w:r>
                            <w:r>
                              <w:rPr>
                                <w:sz w:val="16"/>
                                <w:szCs w:val="16"/>
                              </w:rPr>
                              <w:t>1 Officers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2" o:spid="_x0000_s1064" type="#_x0000_t202" style="position:absolute;left:0;text-align:left;margin-left:63.75pt;margin-top:46.35pt;width:88.5pt;height:19.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" fillcolor="window" strokeweight=".5pt">
                <v:path arrowok="t"/>
                <v:textbox>
                  <w:txbxContent>
                    <w:p w:rsidR="00063163" w:rsidRPr="00F96F91" w:rsidRDefault="00063163" w:rsidP="00F20DEC">
                      <w:pPr>
                        <w:rPr>
                          <w:sz w:val="16"/>
                          <w:szCs w:val="16"/>
                        </w:rPr>
                      </w:pPr>
                      <w:r w:rsidRPr="00F96F91">
                        <w:rPr>
                          <w:sz w:val="16"/>
                          <w:szCs w:val="16"/>
                        </w:rPr>
                        <w:t>1.</w:t>
                      </w:r>
                      <w:r>
                        <w:rPr>
                          <w:sz w:val="16"/>
                          <w:szCs w:val="16"/>
                        </w:rPr>
                        <w:t>1 Officers</w:t>
                      </w:r>
                    </w:p>
                  </w:txbxContent>
                </v:textbox>
              </v:shape>
            </w:pict>
          </mc:Fallback>
        </mc:AlternateContent>
      </w:r>
    </w:p>
    <w:p w:rsidR="00F20DEC" w:rsidRDefault="00F20DEC" w:rsidP="00F20DEC">
      <w:pPr>
        <w:spacing w:after="0"/>
        <w:ind w:left="180"/>
      </w:pPr>
    </w:p>
    <w:p w:rsidR="00F20DEC" w:rsidRDefault="009350B1" w:rsidP="00F20DEC">
      <w:pPr>
        <w:spacing w:after="0"/>
        <w:ind w:left="180"/>
      </w:pPr>
      <w:r>
        <w:rPr>
          <w:noProof/>
        </w:rPr>
        <mc:AlternateContent>
          <mc:Choice Requires="wps">
            <w:drawing>
              <wp:anchor distT="0" distB="0" distL="114299" distR="114299" simplePos="0" relativeHeight="251757568" behindDoc="0" locked="0" layoutInCell="1" allowOverlap="1">
                <wp:simplePos x="0" y="0"/>
                <wp:positionH relativeFrom="column">
                  <wp:posOffset>4352924</wp:posOffset>
                </wp:positionH>
                <wp:positionV relativeFrom="paragraph">
                  <wp:posOffset>91440</wp:posOffset>
                </wp:positionV>
                <wp:extent cx="0" cy="142875"/>
                <wp:effectExtent l="0" t="0" r="19050" b="9525"/>
                <wp:wrapNone/>
                <wp:docPr id="115" name="Straight Connector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428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9C42ECF" id="Straight Connector 115" o:spid="_x0000_s1026" style="position:absolute;z-index:2517575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42.75pt,7.2pt" to="342.75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" strokecolor="black [3213]" strokeweight=".5pt">
                <v:stroke joinstyle="miter"/>
                <o:lock v:ext="edit" shapetype="f"/>
              </v:line>
            </w:pict>
          </mc:Fallback>
        </mc:AlternateContent>
      </w:r>
      <w:r>
        <w:rPr>
          <w:noProof/>
        </w:rPr>
        <mc:AlternateContent>
          <mc:Choice Requires="wps">
            <w:drawing>
              <wp:anchor distT="0" distB="0" distL="114299" distR="114299" simplePos="0" relativeHeight="251756544" behindDoc="0" locked="0" layoutInCell="1" allowOverlap="1">
                <wp:simplePos x="0" y="0"/>
                <wp:positionH relativeFrom="column">
                  <wp:posOffset>1790699</wp:posOffset>
                </wp:positionH>
                <wp:positionV relativeFrom="paragraph">
                  <wp:posOffset>91440</wp:posOffset>
                </wp:positionV>
                <wp:extent cx="0" cy="152400"/>
                <wp:effectExtent l="0" t="0" r="19050" b="19050"/>
                <wp:wrapNone/>
                <wp:docPr id="114" name="Straight Connector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524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22C8035" id="Straight Connector 114" o:spid="_x0000_s1026" style="position:absolute;z-index:2517565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41pt,7.2pt" to="141pt,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" strokecolor="black [3213]" strokeweight=".5pt">
                <v:stroke joinstyle="miter"/>
                <o:lock v:ext="edit" shapetype="f"/>
              </v:line>
            </w:pict>
          </mc:Fallback>
        </mc:AlternateContent>
      </w:r>
    </w:p>
    <w:p w:rsidR="00F20DEC" w:rsidRDefault="00F20DEC" w:rsidP="00F20DEC">
      <w:pPr>
        <w:spacing w:after="0"/>
        <w:ind w:left="180"/>
      </w:pPr>
    </w:p>
    <w:p w:rsidR="00F20DEC" w:rsidRDefault="009350B1" w:rsidP="00F20DEC">
      <w:pPr>
        <w:spacing w:after="0"/>
        <w:ind w:left="180"/>
      </w:pPr>
      <w:r>
        <w:rPr>
          <w:noProof/>
        </w:rPr>
        <mc:AlternateContent>
          <mc:Choice Requires="wps">
            <w:drawing>
              <wp:anchor distT="0" distB="0" distL="114299" distR="114299" simplePos="0" relativeHeight="251760640" behindDoc="0" locked="0" layoutInCell="1" allowOverlap="1">
                <wp:simplePos x="0" y="0"/>
                <wp:positionH relativeFrom="column">
                  <wp:posOffset>1371599</wp:posOffset>
                </wp:positionH>
                <wp:positionV relativeFrom="paragraph">
                  <wp:posOffset>150495</wp:posOffset>
                </wp:positionV>
                <wp:extent cx="0" cy="314325"/>
                <wp:effectExtent l="0" t="0" r="19050" b="9525"/>
                <wp:wrapNone/>
                <wp:docPr id="118" name="Straight Connector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143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11E11CB4" id="Straight Connector 118" o:spid="_x0000_s1026" style="position:absolute;z-index:2517606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page" from="108pt,11.85pt" to="108pt,3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" strokecolor="black [3213]" strokeweight=".5pt">
                <v:stroke joinstyle="miter"/>
                <o:lock v:ext="edit" shapetype="f"/>
              </v:line>
            </w:pict>
          </mc:Fallback>
        </mc:AlternateContent>
      </w:r>
    </w:p>
    <w:p w:rsidR="00F20DEC" w:rsidRDefault="009350B1" w:rsidP="00F20DEC">
      <w:pPr>
        <w:spacing w:after="0"/>
        <w:ind w:left="180"/>
      </w:pPr>
      <w:r>
        <w:rPr>
          <w:noProof/>
        </w:rPr>
        <mc:AlternateContent>
          <mc:Choice Requires="wps">
            <w:drawing>
              <wp:anchor distT="0" distB="0" distL="114299" distR="114299" simplePos="0" relativeHeight="251759616" behindDoc="0" locked="0" layoutInCell="1" allowOverlap="1">
                <wp:simplePos x="0" y="0"/>
                <wp:positionH relativeFrom="column">
                  <wp:posOffset>2514599</wp:posOffset>
                </wp:positionH>
                <wp:positionV relativeFrom="paragraph">
                  <wp:posOffset>89535</wp:posOffset>
                </wp:positionV>
                <wp:extent cx="0" cy="200025"/>
                <wp:effectExtent l="0" t="0" r="19050" b="9525"/>
                <wp:wrapNone/>
                <wp:docPr id="117" name="Straight Connector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000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C6AF519" id="Straight Connector 117" o:spid="_x0000_s1026" style="position:absolute;z-index:2517596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98pt,7.05pt" to="198pt,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" strokecolor="#5b9bd5 [3204]" strokeweight=".5pt">
                <v:stroke joinstyle="miter"/>
                <o:lock v:ext="edit" shapetype="f"/>
              </v:line>
            </w:pict>
          </mc:Fallback>
        </mc:AlternateContent>
      </w:r>
    </w:p>
    <w:p w:rsidR="00F20DEC" w:rsidRDefault="009350B1" w:rsidP="00F20DEC">
      <w:pPr>
        <w:spacing w:after="0"/>
        <w:ind w:left="180"/>
      </w:pPr>
      <w:r>
        <w:rPr>
          <w:noProof/>
        </w:rPr>
        <mc:AlternateContent>
          <mc:Choice Requires="wps">
            <w:drawing>
              <wp:anchor distT="0" distB="0" distL="114300" distR="114300" simplePos="0" relativeHeight="251735040" behindDoc="0" locked="0" layoutInCell="1" allowOverlap="1">
                <wp:simplePos x="0" y="0"/>
                <wp:positionH relativeFrom="column">
                  <wp:posOffset>2028825</wp:posOffset>
                </wp:positionH>
                <wp:positionV relativeFrom="paragraph">
                  <wp:posOffset>114300</wp:posOffset>
                </wp:positionV>
                <wp:extent cx="1076325" cy="247650"/>
                <wp:effectExtent l="0" t="0" r="28575" b="1905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76325" cy="247650"/>
                        </a:xfrm>
                        <a:prstGeom prst="rect">
                          <a:avLst/>
                        </a:prstGeom>
                        <a:solidFill>
                          <a:sysClr val="window" lastClr="FFFFFF"/>
                        </a:solidFill>
                        <a:ln w="6350">
                          <a:solidFill>
                            <a:prstClr val="black"/>
                          </a:solidFill>
                        </a:ln>
                        <a:effectLst/>
                      </wps:spPr>
                      <wps:txbx>
                        <w:txbxContent>
                          <w:p w:rsidR="00063163" w:rsidRPr="00F96F91" w:rsidRDefault="00063163" w:rsidP="00F20DEC">
                            <w:pPr>
                              <w:rPr>
                                <w:sz w:val="16"/>
                                <w:szCs w:val="16"/>
                              </w:rPr>
                            </w:pPr>
                            <w:r w:rsidRPr="00F96F91">
                              <w:rPr>
                                <w:sz w:val="16"/>
                                <w:szCs w:val="16"/>
                              </w:rPr>
                              <w:t>1.</w:t>
                            </w:r>
                            <w:r>
                              <w:rPr>
                                <w:sz w:val="16"/>
                                <w:szCs w:val="16"/>
                              </w:rPr>
                              <w:t>1.3 Officer Meeting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2" o:spid="_x0000_s1065" type="#_x0000_t202" style="position:absolute;left:0;text-align:left;margin-left:159.75pt;margin-top:9pt;width:84.75pt;height:19.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" fillcolor="window" strokeweight=".5pt">
                <v:path arrowok="t"/>
                <v:textbox>
                  <w:txbxContent>
                    <w:p w:rsidR="00063163" w:rsidRPr="00F96F91" w:rsidRDefault="00063163" w:rsidP="00F20DEC">
                      <w:pPr>
                        <w:rPr>
                          <w:sz w:val="16"/>
                          <w:szCs w:val="16"/>
                        </w:rPr>
                      </w:pPr>
                      <w:r w:rsidRPr="00F96F91">
                        <w:rPr>
                          <w:sz w:val="16"/>
                          <w:szCs w:val="16"/>
                        </w:rPr>
                        <w:t>1.</w:t>
                      </w:r>
                      <w:r>
                        <w:rPr>
                          <w:sz w:val="16"/>
                          <w:szCs w:val="16"/>
                        </w:rPr>
                        <w:t>1.3 Officer Meeting</w:t>
                      </w:r>
                    </w:p>
                  </w:txbxContent>
                </v:textbox>
              </v:shape>
            </w:pict>
          </mc:Fallback>
        </mc:AlternateContent>
      </w:r>
      <w:r>
        <w:rPr>
          <w:noProof/>
        </w:rPr>
        <mc:AlternateContent>
          <mc:Choice Requires="wps">
            <w:drawing>
              <wp:anchor distT="0" distB="0" distL="114300" distR="114300" simplePos="0" relativeHeight="251736064" behindDoc="0" locked="0" layoutInCell="1" allowOverlap="1">
                <wp:simplePos x="0" y="0"/>
                <wp:positionH relativeFrom="column">
                  <wp:posOffset>990600</wp:posOffset>
                </wp:positionH>
                <wp:positionV relativeFrom="paragraph">
                  <wp:posOffset>114300</wp:posOffset>
                </wp:positionV>
                <wp:extent cx="990600" cy="247650"/>
                <wp:effectExtent l="0" t="0" r="19050" b="1905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90600" cy="247650"/>
                        </a:xfrm>
                        <a:prstGeom prst="rect">
                          <a:avLst/>
                        </a:prstGeom>
                        <a:solidFill>
                          <a:sysClr val="window" lastClr="FFFFFF"/>
                        </a:solidFill>
                        <a:ln w="6350">
                          <a:solidFill>
                            <a:prstClr val="black"/>
                          </a:solidFill>
                        </a:ln>
                        <a:effectLst/>
                      </wps:spPr>
                      <wps:txbx>
                        <w:txbxContent>
                          <w:p w:rsidR="00063163" w:rsidRPr="00F96F91" w:rsidRDefault="00063163" w:rsidP="00F20DEC">
                            <w:pPr>
                              <w:rPr>
                                <w:sz w:val="16"/>
                                <w:szCs w:val="16"/>
                              </w:rPr>
                            </w:pPr>
                            <w:r w:rsidRPr="00F96F91">
                              <w:rPr>
                                <w:sz w:val="16"/>
                                <w:szCs w:val="16"/>
                              </w:rPr>
                              <w:t>1.</w:t>
                            </w:r>
                            <w:r>
                              <w:rPr>
                                <w:sz w:val="16"/>
                                <w:szCs w:val="16"/>
                              </w:rPr>
                              <w:t>1.2 Officer Invite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3" o:spid="_x0000_s1066" type="#_x0000_t202" style="position:absolute;left:0;text-align:left;margin-left:78pt;margin-top:9pt;width:78pt;height:19.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" fillcolor="window" strokeweight=".5pt">
                <v:path arrowok="t"/>
                <v:textbox>
                  <w:txbxContent>
                    <w:p w:rsidR="00063163" w:rsidRPr="00F96F91" w:rsidRDefault="00063163" w:rsidP="00F20DEC">
                      <w:pPr>
                        <w:rPr>
                          <w:sz w:val="16"/>
                          <w:szCs w:val="16"/>
                        </w:rPr>
                      </w:pPr>
                      <w:r w:rsidRPr="00F96F91">
                        <w:rPr>
                          <w:sz w:val="16"/>
                          <w:szCs w:val="16"/>
                        </w:rPr>
                        <w:t>1.</w:t>
                      </w:r>
                      <w:r>
                        <w:rPr>
                          <w:sz w:val="16"/>
                          <w:szCs w:val="16"/>
                        </w:rPr>
                        <w:t>1.2 Officer Invite</w:t>
                      </w:r>
                    </w:p>
                  </w:txbxContent>
                </v:textbox>
              </v:shape>
            </w:pict>
          </mc:Fallback>
        </mc:AlternateContent>
      </w:r>
    </w:p>
    <w:p w:rsidR="00F20DEC" w:rsidRDefault="00F20DEC" w:rsidP="00F20DEC">
      <w:pPr>
        <w:spacing w:after="0"/>
        <w:ind w:left="180"/>
      </w:pPr>
    </w:p>
    <w:p w:rsidR="00F20DEC" w:rsidRDefault="00F20DEC" w:rsidP="00F20DEC">
      <w:pPr>
        <w:spacing w:after="0"/>
        <w:ind w:left="180"/>
      </w:pPr>
    </w:p>
    <w:p w:rsidR="00F20DEC" w:rsidRDefault="009350B1" w:rsidP="00F20DEC">
      <w:pPr>
        <w:spacing w:after="0"/>
        <w:ind w:left="180"/>
      </w:pPr>
      <w:r>
        <w:rPr>
          <w:noProof/>
        </w:rPr>
        <mc:AlternateContent>
          <mc:Choice Requires="wps">
            <w:drawing>
              <wp:anchor distT="0" distB="0" distL="114300" distR="114300" simplePos="0" relativeHeight="251734016" behindDoc="0" locked="0" layoutInCell="1" allowOverlap="1">
                <wp:simplePos x="0" y="0"/>
                <wp:positionH relativeFrom="column">
                  <wp:posOffset>171450</wp:posOffset>
                </wp:positionH>
                <wp:positionV relativeFrom="paragraph">
                  <wp:posOffset>121920</wp:posOffset>
                </wp:positionV>
                <wp:extent cx="1200150" cy="247650"/>
                <wp:effectExtent l="0" t="0" r="19050" b="19050"/>
                <wp:wrapNone/>
                <wp:docPr id="91"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00150" cy="247650"/>
                        </a:xfrm>
                        <a:prstGeom prst="rect">
                          <a:avLst/>
                        </a:prstGeom>
                        <a:solidFill>
                          <a:sysClr val="window" lastClr="FFFFFF"/>
                        </a:solidFill>
                        <a:ln w="6350">
                          <a:solidFill>
                            <a:prstClr val="black"/>
                          </a:solidFill>
                        </a:ln>
                        <a:effectLst/>
                      </wps:spPr>
                      <wps:txbx>
                        <w:txbxContent>
                          <w:p w:rsidR="00063163" w:rsidRPr="00F96F91" w:rsidRDefault="00063163" w:rsidP="00F20DEC">
                            <w:pPr>
                              <w:rPr>
                                <w:sz w:val="16"/>
                                <w:szCs w:val="16"/>
                              </w:rPr>
                            </w:pPr>
                            <w:r w:rsidRPr="001606BE">
                              <w:rPr>
                                <w:sz w:val="16"/>
                                <w:szCs w:val="16"/>
                              </w:rPr>
                              <w:t>1.</w:t>
                            </w:r>
                            <w:r>
                              <w:rPr>
                                <w:sz w:val="16"/>
                                <w:szCs w:val="16"/>
                              </w:rPr>
                              <w:t>2.1</w:t>
                            </w:r>
                            <w:r w:rsidRPr="00F96F91">
                              <w:rPr>
                                <w:sz w:val="16"/>
                                <w:szCs w:val="16"/>
                              </w:rPr>
                              <w:t xml:space="preserve"> </w:t>
                            </w:r>
                            <w:r>
                              <w:rPr>
                                <w:sz w:val="16"/>
                                <w:szCs w:val="16"/>
                              </w:rPr>
                              <w:t>Theme &amp; Message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1" o:spid="_x0000_s1067" type="#_x0000_t202" style="position:absolute;left:0;text-align:left;margin-left:13.5pt;margin-top:9.6pt;width:94.5pt;height:19.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" fillcolor="window" strokeweight=".5pt">
                <v:path arrowok="t"/>
                <v:textbox>
                  <w:txbxContent>
                    <w:p w:rsidR="00063163" w:rsidRPr="00F96F91" w:rsidRDefault="00063163" w:rsidP="00F20DEC">
                      <w:pPr>
                        <w:rPr>
                          <w:sz w:val="16"/>
                          <w:szCs w:val="16"/>
                        </w:rPr>
                      </w:pPr>
                      <w:r w:rsidRPr="001606BE">
                        <w:rPr>
                          <w:sz w:val="16"/>
                          <w:szCs w:val="16"/>
                        </w:rPr>
                        <w:t>1.</w:t>
                      </w:r>
                      <w:r>
                        <w:rPr>
                          <w:sz w:val="16"/>
                          <w:szCs w:val="16"/>
                        </w:rPr>
                        <w:t>2.1</w:t>
                      </w:r>
                      <w:r w:rsidRPr="00F96F91">
                        <w:rPr>
                          <w:sz w:val="16"/>
                          <w:szCs w:val="16"/>
                        </w:rPr>
                        <w:t xml:space="preserve"> </w:t>
                      </w:r>
                      <w:r>
                        <w:rPr>
                          <w:sz w:val="16"/>
                          <w:szCs w:val="16"/>
                        </w:rPr>
                        <w:t>Theme &amp; Message</w:t>
                      </w:r>
                    </w:p>
                  </w:txbxContent>
                </v:textbox>
              </v:shape>
            </w:pict>
          </mc:Fallback>
        </mc:AlternateContent>
      </w:r>
    </w:p>
    <w:p w:rsidR="00F20DEC" w:rsidRDefault="00F20DEC" w:rsidP="00F20DEC">
      <w:pPr>
        <w:spacing w:after="0"/>
        <w:ind w:left="180"/>
      </w:pPr>
    </w:p>
    <w:p w:rsidR="00F20DEC" w:rsidRDefault="009350B1" w:rsidP="00F20DEC">
      <w:pPr>
        <w:spacing w:after="0"/>
        <w:ind w:left="180"/>
      </w:pPr>
      <w:r>
        <w:rPr>
          <w:noProof/>
        </w:rPr>
        <mc:AlternateContent>
          <mc:Choice Requires="wps">
            <w:drawing>
              <wp:anchor distT="4294967295" distB="4294967295" distL="114300" distR="114300" simplePos="0" relativeHeight="251758592" behindDoc="0" locked="0" layoutInCell="1" allowOverlap="1">
                <wp:simplePos x="0" y="0"/>
                <wp:positionH relativeFrom="column">
                  <wp:posOffset>4114800</wp:posOffset>
                </wp:positionH>
                <wp:positionV relativeFrom="paragraph">
                  <wp:posOffset>95249</wp:posOffset>
                </wp:positionV>
                <wp:extent cx="238125" cy="0"/>
                <wp:effectExtent l="0" t="0" r="9525" b="19050"/>
                <wp:wrapNone/>
                <wp:docPr id="116" name="Straight Connector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381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74DDE5C" id="Straight Connector 116" o:spid="_x0000_s1026" style="position:absolute;z-index:2517585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24pt,7.5pt" to="342.7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" strokecolor="#5b9bd5 [3204]" strokeweight=".5pt">
                <v:stroke joinstyle="miter"/>
                <o:lock v:ext="edit" shapetype="f"/>
              </v:line>
            </w:pict>
          </mc:Fallback>
        </mc:AlternateContent>
      </w:r>
    </w:p>
    <w:p w:rsidR="00233B99" w:rsidRDefault="00DA4776" w:rsidP="00F20DEC">
      <w:pPr>
        <w:spacing w:after="0"/>
        <w:ind w:left="180"/>
      </w:pPr>
      <w:r>
        <w:t>Cognitive Domain: Application</w:t>
      </w:r>
    </w:p>
    <w:p w:rsidR="00F20DEC" w:rsidRDefault="00DA4776" w:rsidP="00F20DEC">
      <w:pPr>
        <w:spacing w:after="0"/>
        <w:ind w:left="180"/>
      </w:pPr>
      <w:r>
        <w:t>Difficulty Level: Hard</w:t>
      </w:r>
    </w:p>
    <w:p w:rsidR="00F20DEC" w:rsidRDefault="00F20DEC" w:rsidP="00F20DEC">
      <w:pPr>
        <w:spacing w:after="0"/>
        <w:ind w:left="180"/>
      </w:pPr>
    </w:p>
    <w:p w:rsidR="00F20DEC" w:rsidRPr="000E5408" w:rsidRDefault="00F20DEC" w:rsidP="00F20DEC">
      <w:pPr>
        <w:spacing w:after="0"/>
        <w:ind w:left="180"/>
      </w:pPr>
      <w:r>
        <w:t xml:space="preserve">2. </w:t>
      </w:r>
    </w:p>
    <w:p w:rsidR="00F20DEC" w:rsidRPr="000E5408" w:rsidRDefault="00F20DEC" w:rsidP="00F20DEC">
      <w:pPr>
        <w:spacing w:after="0"/>
        <w:ind w:left="180"/>
      </w:pPr>
      <w:r>
        <w:rPr>
          <w:noProof/>
        </w:rPr>
        <w:drawing>
          <wp:anchor distT="0" distB="0" distL="114300" distR="114300" simplePos="0" relativeHeight="251663360" behindDoc="0" locked="0" layoutInCell="1" allowOverlap="1" wp14:anchorId="184F1DB9" wp14:editId="2E3409D7">
            <wp:simplePos x="0" y="0"/>
            <wp:positionH relativeFrom="column">
              <wp:posOffset>205740</wp:posOffset>
            </wp:positionH>
            <wp:positionV relativeFrom="paragraph">
              <wp:posOffset>14605</wp:posOffset>
            </wp:positionV>
            <wp:extent cx="6327140" cy="1289050"/>
            <wp:effectExtent l="0" t="0" r="0" b="635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27140" cy="1289050"/>
                    </a:xfrm>
                    <a:prstGeom prst="rect">
                      <a:avLst/>
                    </a:prstGeom>
                    <a:noFill/>
                  </pic:spPr>
                </pic:pic>
              </a:graphicData>
            </a:graphic>
          </wp:anchor>
        </w:drawing>
      </w:r>
    </w:p>
    <w:p w:rsidR="00F20DEC" w:rsidRDefault="00F20DEC" w:rsidP="00F20DEC">
      <w:pPr>
        <w:spacing w:after="0"/>
        <w:ind w:left="180"/>
      </w:pPr>
    </w:p>
    <w:p w:rsidR="00F20DEC" w:rsidRDefault="00F20DEC" w:rsidP="00F20DEC">
      <w:pPr>
        <w:spacing w:after="0"/>
        <w:ind w:left="180"/>
      </w:pPr>
    </w:p>
    <w:p w:rsidR="00F20DEC" w:rsidRDefault="00F20DEC" w:rsidP="00F20DEC">
      <w:pPr>
        <w:spacing w:after="0"/>
        <w:ind w:left="180"/>
      </w:pPr>
    </w:p>
    <w:p w:rsidR="00F20DEC" w:rsidRDefault="009350B1" w:rsidP="00F20DEC">
      <w:pPr>
        <w:spacing w:after="0"/>
        <w:ind w:left="180"/>
      </w:pPr>
      <w:r>
        <w:rPr>
          <w:noProof/>
        </w:rPr>
        <mc:AlternateContent>
          <mc:Choice Requires="wps">
            <w:drawing>
              <wp:anchor distT="0" distB="0" distL="114300" distR="114300" simplePos="0" relativeHeight="251761664" behindDoc="0" locked="0" layoutInCell="1" allowOverlap="1">
                <wp:simplePos x="0" y="0"/>
                <wp:positionH relativeFrom="column">
                  <wp:posOffset>3533775</wp:posOffset>
                </wp:positionH>
                <wp:positionV relativeFrom="paragraph">
                  <wp:posOffset>103505</wp:posOffset>
                </wp:positionV>
                <wp:extent cx="628650" cy="488950"/>
                <wp:effectExtent l="0" t="0" r="19050" b="25400"/>
                <wp:wrapNone/>
                <wp:docPr id="119"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650" cy="4889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3163" w:rsidRPr="00F96F91" w:rsidRDefault="00063163" w:rsidP="00F20DEC">
                            <w:pPr>
                              <w:rPr>
                                <w:sz w:val="16"/>
                                <w:szCs w:val="16"/>
                              </w:rPr>
                            </w:pPr>
                            <w:r>
                              <w:rPr>
                                <w:sz w:val="16"/>
                                <w:szCs w:val="16"/>
                              </w:rPr>
                              <w:t>1.2.1 Identify visual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9" o:spid="_x0000_s1068" type="#_x0000_t202" style="position:absolute;left:0;text-align:left;margin-left:278.25pt;margin-top:8.15pt;width:49.5pt;height:38.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" fillcolor="white [3201]" strokeweight=".5pt">
                <v:path arrowok="t"/>
                <v:textbox>
                  <w:txbxContent>
                    <w:p w:rsidR="00063163" w:rsidRPr="00F96F91" w:rsidRDefault="00063163" w:rsidP="00F20DEC">
                      <w:pPr>
                        <w:rPr>
                          <w:sz w:val="16"/>
                          <w:szCs w:val="16"/>
                        </w:rPr>
                      </w:pPr>
                      <w:r>
                        <w:rPr>
                          <w:sz w:val="16"/>
                          <w:szCs w:val="16"/>
                        </w:rPr>
                        <w:t>1.2.1 Identify visual</w:t>
                      </w:r>
                    </w:p>
                  </w:txbxContent>
                </v:textbox>
              </v:shape>
            </w:pict>
          </mc:Fallback>
        </mc:AlternateContent>
      </w:r>
      <w:r>
        <w:rPr>
          <w:noProof/>
        </w:rPr>
        <mc:AlternateContent>
          <mc:Choice Requires="wps">
            <w:drawing>
              <wp:anchor distT="0" distB="0" distL="114300" distR="114300" simplePos="0" relativeHeight="251763712" behindDoc="0" locked="0" layoutInCell="1" allowOverlap="1">
                <wp:simplePos x="0" y="0"/>
                <wp:positionH relativeFrom="column">
                  <wp:posOffset>4743450</wp:posOffset>
                </wp:positionH>
                <wp:positionV relativeFrom="paragraph">
                  <wp:posOffset>113030</wp:posOffset>
                </wp:positionV>
                <wp:extent cx="542925" cy="488950"/>
                <wp:effectExtent l="0" t="0" r="28575" b="25400"/>
                <wp:wrapNone/>
                <wp:docPr id="121"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2925" cy="4889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3163" w:rsidRPr="00F96F91" w:rsidRDefault="00063163" w:rsidP="00F20DEC">
                            <w:pPr>
                              <w:rPr>
                                <w:sz w:val="16"/>
                                <w:szCs w:val="16"/>
                              </w:rPr>
                            </w:pPr>
                            <w:r w:rsidRPr="001B07FA">
                              <w:rPr>
                                <w:sz w:val="16"/>
                                <w:szCs w:val="16"/>
                              </w:rPr>
                              <w:t xml:space="preserve">1.2.3 Review </w:t>
                            </w:r>
                            <w:r>
                              <w:rPr>
                                <w:sz w:val="16"/>
                                <w:szCs w:val="16"/>
                              </w:rPr>
                              <w:t>s</w:t>
                            </w:r>
                            <w:r w:rsidRPr="001B07FA">
                              <w:rPr>
                                <w:sz w:val="16"/>
                                <w:szCs w:val="16"/>
                              </w:rPr>
                              <w:t>lides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1" o:spid="_x0000_s1069" type="#_x0000_t202" style="position:absolute;left:0;text-align:left;margin-left:373.5pt;margin-top:8.9pt;width:42.75pt;height:38.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" fillcolor="white [3201]" strokeweight=".5pt">
                <v:path arrowok="t"/>
                <v:textbox>
                  <w:txbxContent>
                    <w:p w:rsidR="00063163" w:rsidRPr="00F96F91" w:rsidRDefault="00063163" w:rsidP="00F20DEC">
                      <w:pPr>
                        <w:rPr>
                          <w:sz w:val="16"/>
                          <w:szCs w:val="16"/>
                        </w:rPr>
                      </w:pPr>
                      <w:r w:rsidRPr="001B07FA">
                        <w:rPr>
                          <w:sz w:val="16"/>
                          <w:szCs w:val="16"/>
                        </w:rPr>
                        <w:t xml:space="preserve">1.2.3 Review </w:t>
                      </w:r>
                      <w:r>
                        <w:rPr>
                          <w:sz w:val="16"/>
                          <w:szCs w:val="16"/>
                        </w:rPr>
                        <w:t>s</w:t>
                      </w:r>
                      <w:r w:rsidRPr="001B07FA">
                        <w:rPr>
                          <w:sz w:val="16"/>
                          <w:szCs w:val="16"/>
                        </w:rPr>
                        <w:t>lides</w:t>
                      </w:r>
                    </w:p>
                  </w:txbxContent>
                </v:textbox>
              </v:shape>
            </w:pict>
          </mc:Fallback>
        </mc:AlternateContent>
      </w:r>
      <w:r>
        <w:rPr>
          <w:noProof/>
        </w:rPr>
        <mc:AlternateContent>
          <mc:Choice Requires="wps">
            <w:drawing>
              <wp:anchor distT="0" distB="0" distL="114300" distR="114300" simplePos="0" relativeHeight="251762688" behindDoc="0" locked="0" layoutInCell="1" allowOverlap="1">
                <wp:simplePos x="0" y="0"/>
                <wp:positionH relativeFrom="column">
                  <wp:posOffset>4162425</wp:posOffset>
                </wp:positionH>
                <wp:positionV relativeFrom="paragraph">
                  <wp:posOffset>103505</wp:posOffset>
                </wp:positionV>
                <wp:extent cx="581025" cy="488950"/>
                <wp:effectExtent l="0" t="0" r="28575" b="25400"/>
                <wp:wrapNone/>
                <wp:docPr id="120"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1025" cy="4889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3163" w:rsidRDefault="00063163" w:rsidP="00F20DEC">
                            <w:r w:rsidRPr="00F96F91">
                              <w:rPr>
                                <w:sz w:val="16"/>
                                <w:szCs w:val="16"/>
                              </w:rPr>
                              <w:t xml:space="preserve">1.2.2 Develop </w:t>
                            </w:r>
                            <w:r>
                              <w:rPr>
                                <w:sz w:val="16"/>
                                <w:szCs w:val="16"/>
                              </w:rPr>
                              <w:t>s</w:t>
                            </w:r>
                            <w:r w:rsidRPr="00F96F91">
                              <w:rPr>
                                <w:sz w:val="16"/>
                                <w:szCs w:val="16"/>
                              </w:rPr>
                              <w:t>lides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120" o:spid="_x0000_s1070" type="#_x0000_t202" style="position:absolute;left:0;text-align:left;margin-left:327.75pt;margin-top:8.15pt;width:45.75pt;height:38.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" fillcolor="white [3201]" strokeweight=".5pt">
                <v:path arrowok="t"/>
                <v:textbox>
                  <w:txbxContent>
                    <w:p w:rsidR="00063163" w:rsidRDefault="00063163" w:rsidP="00F20DEC">
                      <w:r w:rsidRPr="00F96F91">
                        <w:rPr>
                          <w:sz w:val="16"/>
                          <w:szCs w:val="16"/>
                        </w:rPr>
                        <w:t xml:space="preserve">1.2.2 Develop </w:t>
                      </w:r>
                      <w:r>
                        <w:rPr>
                          <w:sz w:val="16"/>
                          <w:szCs w:val="16"/>
                        </w:rPr>
                        <w:t>s</w:t>
                      </w:r>
                      <w:r w:rsidRPr="00F96F91">
                        <w:rPr>
                          <w:sz w:val="16"/>
                          <w:szCs w:val="16"/>
                        </w:rPr>
                        <w:t>lides</w:t>
                      </w:r>
                    </w:p>
                  </w:txbxContent>
                </v:textbox>
              </v:shape>
            </w:pict>
          </mc:Fallback>
        </mc:AlternateContent>
      </w:r>
    </w:p>
    <w:p w:rsidR="00F20DEC" w:rsidRDefault="00F20DEC" w:rsidP="00F20DEC">
      <w:pPr>
        <w:spacing w:after="0"/>
        <w:ind w:left="180"/>
      </w:pPr>
    </w:p>
    <w:p w:rsidR="00F20DEC" w:rsidRDefault="00F20DEC" w:rsidP="00F20DEC">
      <w:pPr>
        <w:spacing w:after="0"/>
        <w:ind w:left="180"/>
      </w:pPr>
    </w:p>
    <w:p w:rsidR="00233B99" w:rsidRDefault="00233B99" w:rsidP="00F20DEC">
      <w:pPr>
        <w:spacing w:after="0"/>
        <w:ind w:left="180"/>
      </w:pPr>
    </w:p>
    <w:p w:rsidR="00233B99" w:rsidRDefault="00DA4776" w:rsidP="00F20DEC">
      <w:pPr>
        <w:spacing w:after="0"/>
        <w:ind w:left="180"/>
      </w:pPr>
      <w:r>
        <w:t>Cognitive Domain: Application</w:t>
      </w:r>
    </w:p>
    <w:p w:rsidR="00F20DEC" w:rsidRDefault="00DA4776" w:rsidP="00F20DEC">
      <w:pPr>
        <w:spacing w:after="0"/>
        <w:ind w:left="180"/>
      </w:pPr>
      <w:r>
        <w:t>Difficulty Level: Hard</w:t>
      </w:r>
    </w:p>
    <w:p w:rsidR="00F20DEC" w:rsidRPr="000E5408" w:rsidRDefault="00F20DEC" w:rsidP="00F20DEC">
      <w:pPr>
        <w:spacing w:after="0"/>
        <w:ind w:left="180"/>
      </w:pPr>
    </w:p>
    <w:p w:rsidR="00F20DEC" w:rsidRPr="000E5408" w:rsidRDefault="00F20DEC" w:rsidP="00F20DEC">
      <w:pPr>
        <w:spacing w:after="0"/>
        <w:ind w:left="180"/>
      </w:pPr>
      <w:r>
        <w:t>3. Answers will vary</w:t>
      </w:r>
      <w:r w:rsidR="00233B99">
        <w:t>.</w:t>
      </w:r>
    </w:p>
    <w:tbl>
      <w:tblPr>
        <w:tblStyle w:val="TableGrid"/>
        <w:tblW w:w="5760" w:type="dxa"/>
        <w:tblInd w:w="625" w:type="dxa"/>
        <w:tblLook w:val="04A0" w:firstRow="1" w:lastRow="0" w:firstColumn="1" w:lastColumn="0" w:noHBand="0" w:noVBand="1"/>
      </w:tblPr>
      <w:tblGrid>
        <w:gridCol w:w="715"/>
        <w:gridCol w:w="5045"/>
      </w:tblGrid>
      <w:tr w:rsidR="00F20DEC" w:rsidRPr="004C4C4B" w:rsidTr="009E2086">
        <w:tc>
          <w:tcPr>
            <w:tcW w:w="715" w:type="dxa"/>
          </w:tcPr>
          <w:p w:rsidR="00F20DEC" w:rsidRPr="003004B3" w:rsidRDefault="007276BC" w:rsidP="009E2086">
            <w:pPr>
              <w:ind w:left="180"/>
              <w:rPr>
                <w:b/>
                <w:i/>
              </w:rPr>
            </w:pPr>
            <w:r w:rsidRPr="003004B3">
              <w:rPr>
                <w:b/>
                <w:i/>
              </w:rPr>
              <w:t>#</w:t>
            </w:r>
          </w:p>
        </w:tc>
        <w:tc>
          <w:tcPr>
            <w:tcW w:w="5045" w:type="dxa"/>
          </w:tcPr>
          <w:p w:rsidR="00F20DEC" w:rsidRPr="003004B3" w:rsidRDefault="007276BC" w:rsidP="009E2086">
            <w:pPr>
              <w:ind w:left="180"/>
              <w:rPr>
                <w:b/>
                <w:i/>
              </w:rPr>
            </w:pPr>
            <w:r w:rsidRPr="003004B3">
              <w:rPr>
                <w:b/>
                <w:i/>
              </w:rPr>
              <w:t>Activity</w:t>
            </w:r>
          </w:p>
        </w:tc>
      </w:tr>
      <w:tr w:rsidR="00F20DEC" w:rsidTr="009E2086">
        <w:tc>
          <w:tcPr>
            <w:tcW w:w="715" w:type="dxa"/>
          </w:tcPr>
          <w:p w:rsidR="00F20DEC" w:rsidRDefault="00F20DEC" w:rsidP="009E2086">
            <w:pPr>
              <w:ind w:left="180"/>
            </w:pPr>
            <w:r>
              <w:t>1</w:t>
            </w:r>
          </w:p>
        </w:tc>
        <w:tc>
          <w:tcPr>
            <w:tcW w:w="5045" w:type="dxa"/>
          </w:tcPr>
          <w:p w:rsidR="00F20DEC" w:rsidRDefault="00F20DEC" w:rsidP="009E2086">
            <w:pPr>
              <w:ind w:left="180"/>
            </w:pPr>
            <w:r>
              <w:t>Establish monthly housing budget</w:t>
            </w:r>
          </w:p>
        </w:tc>
      </w:tr>
      <w:tr w:rsidR="00F20DEC" w:rsidTr="009E2086">
        <w:tc>
          <w:tcPr>
            <w:tcW w:w="715" w:type="dxa"/>
          </w:tcPr>
          <w:p w:rsidR="00F20DEC" w:rsidRDefault="00F20DEC" w:rsidP="009E2086">
            <w:pPr>
              <w:ind w:left="180"/>
            </w:pPr>
            <w:r>
              <w:lastRenderedPageBreak/>
              <w:t>2</w:t>
            </w:r>
          </w:p>
        </w:tc>
        <w:tc>
          <w:tcPr>
            <w:tcW w:w="5045" w:type="dxa"/>
          </w:tcPr>
          <w:p w:rsidR="00F20DEC" w:rsidRPr="004C4C4B" w:rsidRDefault="00F20DEC" w:rsidP="009E2086">
            <w:pPr>
              <w:ind w:left="180"/>
            </w:pPr>
            <w:r w:rsidRPr="004C4C4B">
              <w:t>Decide necessary amenities</w:t>
            </w:r>
          </w:p>
        </w:tc>
      </w:tr>
      <w:tr w:rsidR="00F20DEC" w:rsidTr="009E2086">
        <w:tc>
          <w:tcPr>
            <w:tcW w:w="715" w:type="dxa"/>
          </w:tcPr>
          <w:p w:rsidR="00F20DEC" w:rsidRDefault="00F20DEC" w:rsidP="009E2086">
            <w:pPr>
              <w:ind w:left="180"/>
            </w:pPr>
            <w:r>
              <w:t>3</w:t>
            </w:r>
          </w:p>
        </w:tc>
        <w:tc>
          <w:tcPr>
            <w:tcW w:w="5045" w:type="dxa"/>
          </w:tcPr>
          <w:p w:rsidR="00F20DEC" w:rsidRDefault="00F20DEC" w:rsidP="009E2086">
            <w:pPr>
              <w:ind w:left="180"/>
            </w:pPr>
            <w:r w:rsidRPr="004C4C4B">
              <w:t>Screen potential neighborhoods</w:t>
            </w:r>
          </w:p>
        </w:tc>
      </w:tr>
      <w:tr w:rsidR="00F20DEC" w:rsidTr="009E2086">
        <w:tc>
          <w:tcPr>
            <w:tcW w:w="715" w:type="dxa"/>
          </w:tcPr>
          <w:p w:rsidR="00F20DEC" w:rsidRDefault="00F20DEC" w:rsidP="009E2086">
            <w:pPr>
              <w:ind w:left="180"/>
            </w:pPr>
            <w:r>
              <w:t>4</w:t>
            </w:r>
          </w:p>
        </w:tc>
        <w:tc>
          <w:tcPr>
            <w:tcW w:w="5045" w:type="dxa"/>
          </w:tcPr>
          <w:p w:rsidR="00F20DEC" w:rsidRDefault="00F20DEC" w:rsidP="009E2086">
            <w:pPr>
              <w:ind w:left="180"/>
            </w:pPr>
            <w:r w:rsidRPr="004C4C4B">
              <w:t>Make appointments to tour listings</w:t>
            </w:r>
          </w:p>
        </w:tc>
      </w:tr>
      <w:tr w:rsidR="00F20DEC" w:rsidTr="009E2086">
        <w:tc>
          <w:tcPr>
            <w:tcW w:w="715" w:type="dxa"/>
          </w:tcPr>
          <w:p w:rsidR="00F20DEC" w:rsidRDefault="00F20DEC" w:rsidP="009E2086">
            <w:pPr>
              <w:ind w:left="180"/>
            </w:pPr>
            <w:r>
              <w:t>5</w:t>
            </w:r>
          </w:p>
        </w:tc>
        <w:tc>
          <w:tcPr>
            <w:tcW w:w="5045" w:type="dxa"/>
          </w:tcPr>
          <w:p w:rsidR="00F20DEC" w:rsidRDefault="00F20DEC" w:rsidP="009E2086">
            <w:pPr>
              <w:ind w:left="180"/>
            </w:pPr>
            <w:r w:rsidRPr="004C4C4B">
              <w:t>Begin accumulating boxes</w:t>
            </w:r>
          </w:p>
        </w:tc>
      </w:tr>
      <w:tr w:rsidR="00F20DEC" w:rsidTr="009E2086">
        <w:tc>
          <w:tcPr>
            <w:tcW w:w="715" w:type="dxa"/>
          </w:tcPr>
          <w:p w:rsidR="00F20DEC" w:rsidRDefault="00F20DEC" w:rsidP="009E2086">
            <w:pPr>
              <w:ind w:left="180"/>
            </w:pPr>
            <w:r>
              <w:t>6</w:t>
            </w:r>
          </w:p>
        </w:tc>
        <w:tc>
          <w:tcPr>
            <w:tcW w:w="5045" w:type="dxa"/>
          </w:tcPr>
          <w:p w:rsidR="00F20DEC" w:rsidRDefault="00F20DEC" w:rsidP="009E2086">
            <w:pPr>
              <w:ind w:left="180"/>
            </w:pPr>
            <w:r w:rsidRPr="004C4C4B">
              <w:t>Sign lease/close</w:t>
            </w:r>
          </w:p>
        </w:tc>
      </w:tr>
      <w:tr w:rsidR="00F20DEC" w:rsidTr="009E2086">
        <w:tc>
          <w:tcPr>
            <w:tcW w:w="715" w:type="dxa"/>
          </w:tcPr>
          <w:p w:rsidR="00F20DEC" w:rsidRDefault="00F20DEC" w:rsidP="009E2086">
            <w:pPr>
              <w:ind w:left="180"/>
            </w:pPr>
            <w:r>
              <w:t>7</w:t>
            </w:r>
          </w:p>
        </w:tc>
        <w:tc>
          <w:tcPr>
            <w:tcW w:w="5045" w:type="dxa"/>
          </w:tcPr>
          <w:p w:rsidR="00F20DEC" w:rsidRDefault="00F20DEC" w:rsidP="009E2086">
            <w:pPr>
              <w:ind w:left="180"/>
            </w:pPr>
            <w:r w:rsidRPr="004C4C4B">
              <w:t>Provide notice to current landlord/list house</w:t>
            </w:r>
          </w:p>
        </w:tc>
      </w:tr>
      <w:tr w:rsidR="00F20DEC" w:rsidTr="009E2086">
        <w:tc>
          <w:tcPr>
            <w:tcW w:w="715" w:type="dxa"/>
          </w:tcPr>
          <w:p w:rsidR="00F20DEC" w:rsidRDefault="00F20DEC" w:rsidP="009E2086">
            <w:pPr>
              <w:ind w:left="180"/>
            </w:pPr>
            <w:r>
              <w:t>8</w:t>
            </w:r>
          </w:p>
        </w:tc>
        <w:tc>
          <w:tcPr>
            <w:tcW w:w="5045" w:type="dxa"/>
          </w:tcPr>
          <w:p w:rsidR="00F20DEC" w:rsidRDefault="00F20DEC" w:rsidP="009E2086">
            <w:pPr>
              <w:ind w:left="180"/>
            </w:pPr>
            <w:r w:rsidRPr="004C4C4B">
              <w:t>Pack &amp; move</w:t>
            </w:r>
          </w:p>
        </w:tc>
      </w:tr>
    </w:tbl>
    <w:p w:rsidR="00233B99" w:rsidRDefault="00DA4776" w:rsidP="00F20DEC">
      <w:pPr>
        <w:spacing w:after="0"/>
        <w:ind w:left="180"/>
      </w:pPr>
      <w:r>
        <w:t>Cognitive Domain: Application</w:t>
      </w:r>
    </w:p>
    <w:p w:rsidR="00F20DEC" w:rsidRDefault="00DA4776" w:rsidP="00F20DEC">
      <w:pPr>
        <w:spacing w:after="0"/>
        <w:ind w:left="180"/>
      </w:pPr>
      <w:r>
        <w:t>Difficulty Level: Hard</w:t>
      </w:r>
    </w:p>
    <w:p w:rsidR="00F20DEC" w:rsidRPr="000E5408" w:rsidRDefault="00F20DEC" w:rsidP="00F20DEC">
      <w:pPr>
        <w:spacing w:after="0"/>
        <w:ind w:left="180"/>
      </w:pPr>
    </w:p>
    <w:p w:rsidR="00F20DEC" w:rsidRPr="000E5408" w:rsidRDefault="00F20DEC" w:rsidP="00F20DEC">
      <w:pPr>
        <w:spacing w:after="0"/>
        <w:ind w:left="180"/>
      </w:pPr>
      <w:r>
        <w:t>4. Answers will vary, but five potential risks are 1) lack of technical expertise; 2) competing priorities result in insufficient time to make the conversion; 3) insufficient hardware/bandwidth for hosting the newspaper; 4) lack of funds in the short term to make the conversion; and 5) failure of the newspaper-reading population to accept a digital version. Risks may be accepted, minimized, shared, transferred, or documented. The digital</w:t>
      </w:r>
      <w:r w:rsidR="00233B99">
        <w:t>-</w:t>
      </w:r>
      <w:r>
        <w:t xml:space="preserve">move risk could be minimized by ensuring that the computer and software engineering students have the technical skills to manage this web presence. </w:t>
      </w:r>
      <w:r w:rsidR="00233B99">
        <w:t>Th</w:t>
      </w:r>
      <w:r>
        <w:t>e risk could be shared with another entity on campus that also needs server space and bandwidth and is willing to invest in the necessary hardware. The risk might be accepted by using ad space in the existing print medium</w:t>
      </w:r>
      <w:r w:rsidR="00233B99">
        <w:t>,</w:t>
      </w:r>
      <w:r>
        <w:t xml:space="preserve"> notifying readers of the change to a digital format </w:t>
      </w:r>
      <w:r w:rsidR="00233B99">
        <w:t xml:space="preserve">12 </w:t>
      </w:r>
      <w:r>
        <w:t>weeks hence.</w:t>
      </w:r>
    </w:p>
    <w:p w:rsidR="00233B99" w:rsidRDefault="00233B99" w:rsidP="00F20DEC">
      <w:pPr>
        <w:spacing w:after="0"/>
        <w:ind w:left="180"/>
      </w:pPr>
      <w:r>
        <w:t>Cognitive Domain: Analysis</w:t>
      </w:r>
    </w:p>
    <w:p w:rsidR="00F20DEC" w:rsidRDefault="00DA4776" w:rsidP="00F20DEC">
      <w:pPr>
        <w:spacing w:after="0"/>
        <w:ind w:left="180"/>
      </w:pPr>
      <w:r>
        <w:t>Difficulty Level: Medium</w:t>
      </w:r>
    </w:p>
    <w:p w:rsidR="00F20DEC" w:rsidRPr="000E5408" w:rsidRDefault="00F20DEC" w:rsidP="00F20DEC">
      <w:pPr>
        <w:spacing w:after="0"/>
        <w:ind w:left="180"/>
      </w:pPr>
    </w:p>
    <w:p w:rsidR="00F20DEC" w:rsidRDefault="00F20DEC" w:rsidP="00F20DEC">
      <w:pPr>
        <w:spacing w:after="0"/>
        <w:ind w:left="180"/>
      </w:pPr>
      <w:r>
        <w:t>5.</w:t>
      </w:r>
    </w:p>
    <w:tbl>
      <w:tblPr>
        <w:tblStyle w:val="TableGrid"/>
        <w:tblW w:w="0" w:type="auto"/>
        <w:tblLook w:val="04A0" w:firstRow="1" w:lastRow="0" w:firstColumn="1" w:lastColumn="0" w:noHBand="0" w:noVBand="1"/>
      </w:tblPr>
      <w:tblGrid>
        <w:gridCol w:w="1616"/>
        <w:gridCol w:w="1852"/>
        <w:gridCol w:w="1834"/>
        <w:gridCol w:w="2031"/>
        <w:gridCol w:w="1883"/>
      </w:tblGrid>
      <w:tr w:rsidR="00F20DEC" w:rsidTr="009E2086">
        <w:tc>
          <w:tcPr>
            <w:tcW w:w="1651" w:type="dxa"/>
            <w:tcBorders>
              <w:top w:val="nil"/>
              <w:left w:val="nil"/>
              <w:bottom w:val="nil"/>
              <w:right w:val="nil"/>
            </w:tcBorders>
          </w:tcPr>
          <w:p w:rsidR="00F20DEC" w:rsidRDefault="00F20DEC" w:rsidP="009E2086">
            <w:pPr>
              <w:ind w:left="180"/>
            </w:pPr>
          </w:p>
        </w:tc>
        <w:tc>
          <w:tcPr>
            <w:tcW w:w="1875" w:type="dxa"/>
            <w:tcBorders>
              <w:top w:val="nil"/>
              <w:left w:val="nil"/>
              <w:bottom w:val="nil"/>
            </w:tcBorders>
          </w:tcPr>
          <w:p w:rsidR="00F20DEC" w:rsidRDefault="00F20DEC" w:rsidP="009E2086">
            <w:pPr>
              <w:ind w:left="180"/>
            </w:pPr>
          </w:p>
        </w:tc>
        <w:tc>
          <w:tcPr>
            <w:tcW w:w="5824" w:type="dxa"/>
            <w:gridSpan w:val="3"/>
          </w:tcPr>
          <w:p w:rsidR="00F20DEC" w:rsidRPr="003004B3" w:rsidRDefault="007276BC" w:rsidP="009E2086">
            <w:pPr>
              <w:ind w:left="180"/>
              <w:jc w:val="center"/>
              <w:rPr>
                <w:i/>
              </w:rPr>
            </w:pPr>
            <w:r w:rsidRPr="003004B3">
              <w:rPr>
                <w:i/>
              </w:rPr>
              <w:t>Consequences</w:t>
            </w:r>
          </w:p>
        </w:tc>
      </w:tr>
      <w:tr w:rsidR="00F20DEC" w:rsidTr="009E2086">
        <w:tc>
          <w:tcPr>
            <w:tcW w:w="1651" w:type="dxa"/>
            <w:tcBorders>
              <w:top w:val="nil"/>
              <w:left w:val="nil"/>
              <w:bottom w:val="single" w:sz="4" w:space="0" w:color="auto"/>
              <w:right w:val="nil"/>
            </w:tcBorders>
          </w:tcPr>
          <w:p w:rsidR="00F20DEC" w:rsidRDefault="00F20DEC" w:rsidP="009E2086">
            <w:pPr>
              <w:ind w:left="180"/>
            </w:pPr>
          </w:p>
        </w:tc>
        <w:tc>
          <w:tcPr>
            <w:tcW w:w="1875" w:type="dxa"/>
            <w:tcBorders>
              <w:top w:val="nil"/>
              <w:left w:val="nil"/>
              <w:bottom w:val="single" w:sz="4" w:space="0" w:color="auto"/>
            </w:tcBorders>
          </w:tcPr>
          <w:p w:rsidR="00F20DEC" w:rsidRDefault="00F20DEC" w:rsidP="009E2086">
            <w:pPr>
              <w:ind w:left="180"/>
            </w:pPr>
          </w:p>
        </w:tc>
        <w:tc>
          <w:tcPr>
            <w:tcW w:w="1871" w:type="dxa"/>
            <w:tcBorders>
              <w:bottom w:val="single" w:sz="4" w:space="0" w:color="auto"/>
            </w:tcBorders>
          </w:tcPr>
          <w:p w:rsidR="00F20DEC" w:rsidRPr="003004B3" w:rsidRDefault="00F20DEC" w:rsidP="009E2086">
            <w:pPr>
              <w:ind w:left="180"/>
              <w:rPr>
                <w:i/>
              </w:rPr>
            </w:pPr>
            <w:r w:rsidRPr="003004B3">
              <w:rPr>
                <w:i/>
              </w:rPr>
              <w:t>Low</w:t>
            </w:r>
          </w:p>
        </w:tc>
        <w:tc>
          <w:tcPr>
            <w:tcW w:w="2061" w:type="dxa"/>
          </w:tcPr>
          <w:p w:rsidR="00F20DEC" w:rsidRPr="003004B3" w:rsidRDefault="00F20DEC" w:rsidP="009E2086">
            <w:pPr>
              <w:ind w:left="180"/>
              <w:rPr>
                <w:i/>
              </w:rPr>
            </w:pPr>
            <w:r w:rsidRPr="003004B3">
              <w:rPr>
                <w:i/>
              </w:rPr>
              <w:t>Medium</w:t>
            </w:r>
          </w:p>
        </w:tc>
        <w:tc>
          <w:tcPr>
            <w:tcW w:w="1892" w:type="dxa"/>
          </w:tcPr>
          <w:p w:rsidR="00F20DEC" w:rsidRPr="003004B3" w:rsidRDefault="00F20DEC" w:rsidP="009E2086">
            <w:pPr>
              <w:ind w:left="180"/>
              <w:rPr>
                <w:i/>
              </w:rPr>
            </w:pPr>
            <w:r w:rsidRPr="003004B3">
              <w:rPr>
                <w:i/>
              </w:rPr>
              <w:t>High</w:t>
            </w:r>
          </w:p>
        </w:tc>
      </w:tr>
      <w:tr w:rsidR="00F20DEC" w:rsidTr="009E2086">
        <w:tc>
          <w:tcPr>
            <w:tcW w:w="1651" w:type="dxa"/>
            <w:vMerge w:val="restart"/>
            <w:tcBorders>
              <w:right w:val="single" w:sz="4" w:space="0" w:color="auto"/>
            </w:tcBorders>
            <w:textDirection w:val="btLr"/>
          </w:tcPr>
          <w:p w:rsidR="00F20DEC" w:rsidRDefault="00F20DEC" w:rsidP="009E2086">
            <w:pPr>
              <w:ind w:left="180" w:right="113"/>
              <w:jc w:val="center"/>
            </w:pPr>
            <w:r>
              <w:t>Likelihood</w:t>
            </w:r>
          </w:p>
        </w:tc>
        <w:tc>
          <w:tcPr>
            <w:tcW w:w="1875" w:type="dxa"/>
            <w:tcBorders>
              <w:top w:val="single" w:sz="4" w:space="0" w:color="auto"/>
              <w:left w:val="single" w:sz="4" w:space="0" w:color="auto"/>
              <w:bottom w:val="single" w:sz="4" w:space="0" w:color="auto"/>
              <w:right w:val="single" w:sz="4" w:space="0" w:color="auto"/>
            </w:tcBorders>
          </w:tcPr>
          <w:p w:rsidR="00F20DEC" w:rsidRDefault="00F20DEC" w:rsidP="009E2086">
            <w:pPr>
              <w:ind w:left="180"/>
            </w:pPr>
            <w:r>
              <w:t>High</w:t>
            </w:r>
          </w:p>
          <w:p w:rsidR="00F20DEC" w:rsidRDefault="00F20DEC" w:rsidP="009E2086">
            <w:pPr>
              <w:ind w:left="180"/>
            </w:pPr>
          </w:p>
          <w:p w:rsidR="00F20DEC" w:rsidRDefault="00F20DEC" w:rsidP="009E2086">
            <w:pPr>
              <w:ind w:left="180"/>
            </w:pPr>
          </w:p>
          <w:p w:rsidR="00F20DEC" w:rsidRDefault="00F20DEC" w:rsidP="009E2086">
            <w:pPr>
              <w:ind w:left="180"/>
            </w:pPr>
          </w:p>
        </w:tc>
        <w:tc>
          <w:tcPr>
            <w:tcW w:w="1871" w:type="dxa"/>
            <w:tcBorders>
              <w:left w:val="single" w:sz="4" w:space="0" w:color="auto"/>
              <w:bottom w:val="single" w:sz="4" w:space="0" w:color="auto"/>
            </w:tcBorders>
          </w:tcPr>
          <w:p w:rsidR="00F20DEC" w:rsidRDefault="00F20DEC" w:rsidP="009E2086">
            <w:pPr>
              <w:ind w:left="180"/>
            </w:pPr>
          </w:p>
        </w:tc>
        <w:tc>
          <w:tcPr>
            <w:tcW w:w="2061" w:type="dxa"/>
          </w:tcPr>
          <w:p w:rsidR="00F20DEC" w:rsidRDefault="00F20DEC" w:rsidP="009E2086">
            <w:pPr>
              <w:ind w:left="180"/>
            </w:pPr>
          </w:p>
        </w:tc>
        <w:tc>
          <w:tcPr>
            <w:tcW w:w="1892" w:type="dxa"/>
          </w:tcPr>
          <w:p w:rsidR="00F20DEC" w:rsidRDefault="00F20DEC" w:rsidP="009E2086">
            <w:pPr>
              <w:ind w:left="180"/>
            </w:pPr>
            <w:r>
              <w:t>Competitor first to market</w:t>
            </w:r>
          </w:p>
        </w:tc>
      </w:tr>
      <w:tr w:rsidR="00F20DEC" w:rsidTr="009E2086">
        <w:tc>
          <w:tcPr>
            <w:tcW w:w="1651" w:type="dxa"/>
            <w:vMerge/>
          </w:tcPr>
          <w:p w:rsidR="00F20DEC" w:rsidRDefault="00F20DEC" w:rsidP="009E2086">
            <w:pPr>
              <w:ind w:left="180"/>
            </w:pPr>
          </w:p>
        </w:tc>
        <w:tc>
          <w:tcPr>
            <w:tcW w:w="1875" w:type="dxa"/>
            <w:tcBorders>
              <w:top w:val="single" w:sz="4" w:space="0" w:color="auto"/>
              <w:bottom w:val="single" w:sz="4" w:space="0" w:color="auto"/>
            </w:tcBorders>
          </w:tcPr>
          <w:p w:rsidR="00F20DEC" w:rsidRDefault="00F20DEC" w:rsidP="009E2086">
            <w:pPr>
              <w:ind w:left="180"/>
            </w:pPr>
            <w:r>
              <w:t>Medium</w:t>
            </w:r>
          </w:p>
          <w:p w:rsidR="00F20DEC" w:rsidRDefault="00F20DEC" w:rsidP="009E2086">
            <w:pPr>
              <w:ind w:left="180"/>
            </w:pPr>
          </w:p>
          <w:p w:rsidR="00F20DEC" w:rsidRDefault="00F20DEC" w:rsidP="009E2086">
            <w:pPr>
              <w:ind w:left="180"/>
            </w:pPr>
          </w:p>
          <w:p w:rsidR="00F20DEC" w:rsidRDefault="00F20DEC" w:rsidP="009E2086">
            <w:pPr>
              <w:ind w:left="180"/>
            </w:pPr>
          </w:p>
        </w:tc>
        <w:tc>
          <w:tcPr>
            <w:tcW w:w="1871" w:type="dxa"/>
            <w:tcBorders>
              <w:top w:val="single" w:sz="4" w:space="0" w:color="auto"/>
              <w:bottom w:val="single" w:sz="4" w:space="0" w:color="auto"/>
            </w:tcBorders>
          </w:tcPr>
          <w:p w:rsidR="00F20DEC" w:rsidRDefault="00F20DEC" w:rsidP="009E2086">
            <w:pPr>
              <w:ind w:left="180"/>
            </w:pPr>
          </w:p>
        </w:tc>
        <w:tc>
          <w:tcPr>
            <w:tcW w:w="2061" w:type="dxa"/>
            <w:tcBorders>
              <w:bottom w:val="single" w:sz="4" w:space="0" w:color="auto"/>
            </w:tcBorders>
          </w:tcPr>
          <w:p w:rsidR="00F20DEC" w:rsidRDefault="00F20DEC" w:rsidP="009E2086">
            <w:pPr>
              <w:ind w:left="180"/>
            </w:pPr>
          </w:p>
        </w:tc>
        <w:tc>
          <w:tcPr>
            <w:tcW w:w="1892" w:type="dxa"/>
            <w:tcBorders>
              <w:bottom w:val="single" w:sz="4" w:space="0" w:color="auto"/>
            </w:tcBorders>
          </w:tcPr>
          <w:p w:rsidR="00F20DEC" w:rsidRDefault="00F20DEC" w:rsidP="009E2086">
            <w:pPr>
              <w:ind w:left="180"/>
            </w:pPr>
            <w:r>
              <w:t>Technical failure</w:t>
            </w:r>
          </w:p>
        </w:tc>
      </w:tr>
      <w:tr w:rsidR="00F20DEC" w:rsidTr="009E2086">
        <w:tc>
          <w:tcPr>
            <w:tcW w:w="1651" w:type="dxa"/>
            <w:vMerge/>
            <w:tcBorders>
              <w:bottom w:val="single" w:sz="4" w:space="0" w:color="auto"/>
            </w:tcBorders>
          </w:tcPr>
          <w:p w:rsidR="00F20DEC" w:rsidRDefault="00F20DEC" w:rsidP="009E2086">
            <w:pPr>
              <w:ind w:left="180"/>
            </w:pPr>
          </w:p>
        </w:tc>
        <w:tc>
          <w:tcPr>
            <w:tcW w:w="1875" w:type="dxa"/>
            <w:tcBorders>
              <w:bottom w:val="single" w:sz="4" w:space="0" w:color="auto"/>
            </w:tcBorders>
          </w:tcPr>
          <w:p w:rsidR="00F20DEC" w:rsidRDefault="00F20DEC" w:rsidP="009E2086">
            <w:pPr>
              <w:ind w:left="180"/>
            </w:pPr>
            <w:r>
              <w:t>Low</w:t>
            </w:r>
          </w:p>
          <w:p w:rsidR="00F20DEC" w:rsidRDefault="00F20DEC" w:rsidP="009E2086">
            <w:pPr>
              <w:ind w:left="180"/>
            </w:pPr>
          </w:p>
          <w:p w:rsidR="00F20DEC" w:rsidRDefault="00F20DEC" w:rsidP="009E2086">
            <w:pPr>
              <w:ind w:left="180"/>
            </w:pPr>
          </w:p>
          <w:p w:rsidR="00F20DEC" w:rsidRDefault="00F20DEC" w:rsidP="009E2086">
            <w:pPr>
              <w:ind w:left="180"/>
            </w:pPr>
          </w:p>
        </w:tc>
        <w:tc>
          <w:tcPr>
            <w:tcW w:w="1871" w:type="dxa"/>
            <w:tcBorders>
              <w:bottom w:val="single" w:sz="4" w:space="0" w:color="auto"/>
            </w:tcBorders>
          </w:tcPr>
          <w:p w:rsidR="00F20DEC" w:rsidRDefault="00F20DEC" w:rsidP="009E2086">
            <w:pPr>
              <w:ind w:left="180"/>
            </w:pPr>
          </w:p>
        </w:tc>
        <w:tc>
          <w:tcPr>
            <w:tcW w:w="2061" w:type="dxa"/>
            <w:tcBorders>
              <w:bottom w:val="single" w:sz="4" w:space="0" w:color="auto"/>
            </w:tcBorders>
          </w:tcPr>
          <w:p w:rsidR="00F20DEC" w:rsidRDefault="00F20DEC" w:rsidP="009E2086">
            <w:pPr>
              <w:ind w:left="180"/>
            </w:pPr>
            <w:r>
              <w:t>Budget cut</w:t>
            </w:r>
          </w:p>
        </w:tc>
        <w:tc>
          <w:tcPr>
            <w:tcW w:w="1892" w:type="dxa"/>
            <w:tcBorders>
              <w:bottom w:val="single" w:sz="4" w:space="0" w:color="auto"/>
            </w:tcBorders>
          </w:tcPr>
          <w:p w:rsidR="00F20DEC" w:rsidRDefault="00F20DEC" w:rsidP="009E2086">
            <w:pPr>
              <w:ind w:left="180"/>
            </w:pPr>
            <w:r>
              <w:t xml:space="preserve">Loss of lead </w:t>
            </w:r>
            <w:r>
              <w:lastRenderedPageBreak/>
              <w:t>programmer</w:t>
            </w:r>
          </w:p>
        </w:tc>
      </w:tr>
    </w:tbl>
    <w:p w:rsidR="00F20DEC" w:rsidRDefault="00F20DEC" w:rsidP="00F20DEC">
      <w:pPr>
        <w:spacing w:after="0"/>
        <w:ind w:left="180"/>
      </w:pPr>
    </w:p>
    <w:p w:rsidR="00F20DEC" w:rsidRDefault="00F20DEC" w:rsidP="00F20DEC">
      <w:pPr>
        <w:spacing w:after="0"/>
        <w:ind w:left="180"/>
      </w:pPr>
      <w:r>
        <w:t>Answers will vary for strategies to mitigate each risk. The team might accept or document the risk of a budget cut and a competitor being first to market</w:t>
      </w:r>
      <w:r w:rsidR="00233B99">
        <w:t xml:space="preserve"> or</w:t>
      </w:r>
      <w:r>
        <w:t xml:space="preserve"> minimize the technical failure and loss of lead programmer risks by investing in sufficient hardware and doing a salary analysis of the market.</w:t>
      </w:r>
    </w:p>
    <w:p w:rsidR="00233B99" w:rsidRDefault="00233B99" w:rsidP="00F20DEC">
      <w:pPr>
        <w:spacing w:after="0"/>
        <w:ind w:left="180"/>
      </w:pPr>
      <w:r>
        <w:t>Cognitive Domain: Analysis</w:t>
      </w:r>
    </w:p>
    <w:p w:rsidR="00F20DEC" w:rsidRDefault="00DA4776" w:rsidP="00F20DEC">
      <w:pPr>
        <w:spacing w:after="0"/>
        <w:ind w:left="180"/>
      </w:pPr>
      <w:r>
        <w:t>Difficulty Level: Medium</w:t>
      </w:r>
    </w:p>
    <w:p w:rsidR="00F20DEC" w:rsidRPr="000E5408" w:rsidRDefault="00F20DEC" w:rsidP="00F20DEC">
      <w:pPr>
        <w:spacing w:after="0"/>
        <w:ind w:left="180"/>
      </w:pPr>
    </w:p>
    <w:p w:rsidR="00233B99" w:rsidRDefault="00F20DEC" w:rsidP="00F20DEC">
      <w:pPr>
        <w:spacing w:after="0"/>
        <w:ind w:left="180"/>
      </w:pPr>
      <w:r>
        <w:t xml:space="preserve">6. </w:t>
      </w:r>
      <w:r w:rsidRPr="001F0E15">
        <w:rPr>
          <w:position w:val="-24"/>
        </w:rPr>
        <w:object w:dxaOrig="336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7.45pt;height:31pt" o:ole="">
            <v:imagedata r:id="rId10" o:title=""/>
          </v:shape>
          <o:OLEObject Type="Embed" ProgID="Equation.DSMT4" ShapeID="_x0000_i1025" DrawAspect="Content" ObjectID="_1549361038" r:id="rId11"/>
        </w:object>
      </w:r>
      <w:r>
        <w:t xml:space="preserve"> </w:t>
      </w:r>
    </w:p>
    <w:p w:rsidR="00233B99" w:rsidRDefault="00233B99" w:rsidP="00F20DEC">
      <w:pPr>
        <w:spacing w:after="0"/>
        <w:ind w:left="180"/>
      </w:pPr>
    </w:p>
    <w:p w:rsidR="00F20DEC" w:rsidRDefault="00233B99" w:rsidP="00F20DEC">
      <w:pPr>
        <w:spacing w:after="0"/>
        <w:ind w:left="180"/>
      </w:pPr>
      <w:r>
        <w:t>Cognitive Domain: Knowledge</w:t>
      </w:r>
    </w:p>
    <w:p w:rsidR="00233B99" w:rsidRPr="000E5408" w:rsidRDefault="00233B99" w:rsidP="00F20DEC">
      <w:pPr>
        <w:spacing w:after="0"/>
        <w:ind w:left="180"/>
      </w:pPr>
      <w:r>
        <w:t>Difficulty Level: Medium</w:t>
      </w:r>
    </w:p>
    <w:p w:rsidR="00F20DEC" w:rsidRPr="000E5408" w:rsidRDefault="00F20DEC" w:rsidP="00F20DEC">
      <w:pPr>
        <w:spacing w:after="0"/>
        <w:ind w:left="180"/>
      </w:pPr>
    </w:p>
    <w:p w:rsidR="00233B99" w:rsidRDefault="00F20DEC" w:rsidP="00F20DEC">
      <w:pPr>
        <w:spacing w:after="0"/>
        <w:ind w:left="180"/>
      </w:pPr>
      <w:r>
        <w:rPr>
          <w:bCs/>
        </w:rPr>
        <w:t xml:space="preserve">7. </w:t>
      </w:r>
      <w:r w:rsidRPr="001F0E15">
        <w:rPr>
          <w:position w:val="-24"/>
        </w:rPr>
        <w:object w:dxaOrig="3519" w:dyaOrig="620">
          <v:shape id="_x0000_i1026" type="#_x0000_t75" style="width:175.8pt;height:31pt" o:ole="">
            <v:imagedata r:id="rId12" o:title=""/>
          </v:shape>
          <o:OLEObject Type="Embed" ProgID="Equation.DSMT4" ShapeID="_x0000_i1026" DrawAspect="Content" ObjectID="_1549361039" r:id="rId13"/>
        </w:object>
      </w:r>
    </w:p>
    <w:p w:rsidR="00233B99" w:rsidRDefault="00233B99" w:rsidP="00F20DEC">
      <w:pPr>
        <w:spacing w:after="0"/>
        <w:ind w:left="180"/>
      </w:pPr>
    </w:p>
    <w:p w:rsidR="00F20DEC" w:rsidRDefault="00233B99" w:rsidP="00F20DEC">
      <w:pPr>
        <w:spacing w:after="0"/>
        <w:ind w:left="180"/>
      </w:pPr>
      <w:r>
        <w:t>Cognitive Domain: Knowledge</w:t>
      </w:r>
    </w:p>
    <w:p w:rsidR="00947518" w:rsidRPr="000E5408" w:rsidRDefault="00947518" w:rsidP="00F20DEC">
      <w:pPr>
        <w:spacing w:after="0"/>
        <w:ind w:left="180"/>
        <w:rPr>
          <w:bCs/>
        </w:rPr>
      </w:pPr>
      <w:r>
        <w:t>Difficulty Level: Medium</w:t>
      </w:r>
    </w:p>
    <w:p w:rsidR="00F20DEC" w:rsidRPr="000E5408" w:rsidRDefault="00F20DEC" w:rsidP="00F20DEC">
      <w:pPr>
        <w:spacing w:after="0"/>
        <w:ind w:left="180"/>
        <w:rPr>
          <w:bCs/>
        </w:rPr>
      </w:pPr>
    </w:p>
    <w:p w:rsidR="00947518" w:rsidRDefault="00F20DEC" w:rsidP="00F20DEC">
      <w:pPr>
        <w:spacing w:after="0"/>
        <w:ind w:left="180"/>
        <w:rPr>
          <w:bCs/>
        </w:rPr>
      </w:pPr>
      <w:r w:rsidRPr="001F0E15">
        <w:rPr>
          <w:bCs/>
        </w:rPr>
        <w:t xml:space="preserve">8. </w:t>
      </w:r>
      <w:r>
        <w:rPr>
          <w:bCs/>
        </w:rPr>
        <w:t>There is no limit to the duration of an activity while there is a lower bound on how quickly things can be accomplished. Providing a high estimate of the pessimistic duration is a way of accepting the risk associated with working with suppliers and vendors external to the organization.</w:t>
      </w:r>
    </w:p>
    <w:p w:rsidR="00947518" w:rsidRDefault="00DA4776" w:rsidP="00F20DEC">
      <w:pPr>
        <w:spacing w:after="0"/>
        <w:ind w:left="180"/>
      </w:pPr>
      <w:r>
        <w:rPr>
          <w:bCs/>
        </w:rPr>
        <w:t>Cognitive Domain: Application</w:t>
      </w:r>
    </w:p>
    <w:p w:rsidR="00F20DEC" w:rsidRPr="001F0E15" w:rsidRDefault="00DA4776" w:rsidP="00F20DEC">
      <w:pPr>
        <w:spacing w:after="0"/>
        <w:ind w:left="180"/>
        <w:rPr>
          <w:bCs/>
        </w:rPr>
      </w:pPr>
      <w:r>
        <w:t>Difficulty Level: Medium</w:t>
      </w:r>
    </w:p>
    <w:p w:rsidR="00F20DEC" w:rsidRPr="000E5408" w:rsidRDefault="00F20DEC" w:rsidP="00F20DEC">
      <w:pPr>
        <w:spacing w:after="0"/>
        <w:ind w:left="180"/>
      </w:pPr>
    </w:p>
    <w:p w:rsidR="00F20DEC" w:rsidRPr="000E5408" w:rsidRDefault="00F20DEC" w:rsidP="00F20DEC">
      <w:pPr>
        <w:spacing w:after="0"/>
        <w:ind w:left="180"/>
        <w:rPr>
          <w:bCs/>
        </w:rPr>
      </w:pPr>
      <w:r>
        <w:rPr>
          <w:bCs/>
        </w:rPr>
        <w:t>9.</w:t>
      </w:r>
    </w:p>
    <w:p w:rsidR="00F20DEC" w:rsidRPr="000E5408" w:rsidRDefault="00F20DEC" w:rsidP="00F20DEC">
      <w:pPr>
        <w:spacing w:after="0"/>
        <w:ind w:left="180"/>
        <w:rPr>
          <w:bCs/>
        </w:rPr>
      </w:pPr>
      <w:r>
        <w:rPr>
          <w:noProof/>
        </w:rPr>
        <w:drawing>
          <wp:inline distT="0" distB="0" distL="0" distR="0">
            <wp:extent cx="4572000" cy="1883664"/>
            <wp:effectExtent l="0" t="0" r="0" b="254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stretch>
                      <a:fillRect/>
                    </a:stretch>
                  </pic:blipFill>
                  <pic:spPr>
                    <a:xfrm>
                      <a:off x="0" y="0"/>
                      <a:ext cx="4572000" cy="1883664"/>
                    </a:xfrm>
                    <a:prstGeom prst="rect">
                      <a:avLst/>
                    </a:prstGeom>
                  </pic:spPr>
                </pic:pic>
              </a:graphicData>
            </a:graphic>
          </wp:inline>
        </w:drawing>
      </w:r>
    </w:p>
    <w:p w:rsidR="00947518" w:rsidRDefault="00DA4776" w:rsidP="00F20DEC">
      <w:pPr>
        <w:spacing w:after="0"/>
        <w:ind w:left="180"/>
      </w:pPr>
      <w:r>
        <w:rPr>
          <w:bCs/>
        </w:rPr>
        <w:t>Cognitive Domain: Knowledge</w:t>
      </w:r>
    </w:p>
    <w:p w:rsidR="00F20DEC" w:rsidRPr="000E5408" w:rsidRDefault="00DA4776" w:rsidP="00F20DEC">
      <w:pPr>
        <w:spacing w:after="0"/>
        <w:ind w:left="180"/>
        <w:rPr>
          <w:bCs/>
        </w:rPr>
      </w:pPr>
      <w:r>
        <w:lastRenderedPageBreak/>
        <w:t>Difficulty Level: Easy</w:t>
      </w:r>
    </w:p>
    <w:p w:rsidR="00F20DEC" w:rsidRPr="000E5408" w:rsidRDefault="00F20DEC" w:rsidP="00F20DEC">
      <w:pPr>
        <w:spacing w:after="0"/>
        <w:ind w:left="180"/>
        <w:rPr>
          <w:bCs/>
        </w:rPr>
      </w:pPr>
    </w:p>
    <w:p w:rsidR="00F20DEC" w:rsidRDefault="00F20DEC" w:rsidP="00F20DEC">
      <w:pPr>
        <w:spacing w:after="0"/>
        <w:ind w:left="180"/>
        <w:rPr>
          <w:bCs/>
        </w:rPr>
      </w:pPr>
      <w:r>
        <w:rPr>
          <w:bCs/>
        </w:rPr>
        <w:t>10.</w:t>
      </w:r>
    </w:p>
    <w:p w:rsidR="00F20DEC" w:rsidRPr="000E5408" w:rsidRDefault="00F20DEC" w:rsidP="00F20DEC">
      <w:pPr>
        <w:spacing w:after="0"/>
        <w:ind w:left="180"/>
        <w:rPr>
          <w:bCs/>
        </w:rPr>
      </w:pPr>
      <w:r>
        <w:rPr>
          <w:noProof/>
        </w:rPr>
        <w:drawing>
          <wp:inline distT="0" distB="0" distL="0" distR="0">
            <wp:extent cx="5943600" cy="2277110"/>
            <wp:effectExtent l="0" t="0" r="0" b="889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stretch>
                      <a:fillRect/>
                    </a:stretch>
                  </pic:blipFill>
                  <pic:spPr>
                    <a:xfrm>
                      <a:off x="0" y="0"/>
                      <a:ext cx="5943600" cy="2277110"/>
                    </a:xfrm>
                    <a:prstGeom prst="rect">
                      <a:avLst/>
                    </a:prstGeom>
                  </pic:spPr>
                </pic:pic>
              </a:graphicData>
            </a:graphic>
          </wp:inline>
        </w:drawing>
      </w:r>
    </w:p>
    <w:p w:rsidR="00947518" w:rsidRDefault="00DA4776" w:rsidP="00F20DEC">
      <w:pPr>
        <w:spacing w:after="0"/>
        <w:ind w:left="180"/>
      </w:pPr>
      <w:r>
        <w:rPr>
          <w:bCs/>
        </w:rPr>
        <w:t>Cognitive Domain: Knowledge</w:t>
      </w:r>
    </w:p>
    <w:p w:rsidR="00F20DEC" w:rsidRPr="000E5408" w:rsidRDefault="00DA4776" w:rsidP="00F20DEC">
      <w:pPr>
        <w:spacing w:after="0"/>
        <w:ind w:left="180"/>
        <w:rPr>
          <w:bCs/>
        </w:rPr>
      </w:pPr>
      <w:r>
        <w:t>Difficulty Level: Easy</w:t>
      </w:r>
    </w:p>
    <w:p w:rsidR="00F20DEC" w:rsidRDefault="00F20DEC" w:rsidP="00F20DEC">
      <w:pPr>
        <w:spacing w:after="0"/>
        <w:ind w:left="180"/>
      </w:pPr>
    </w:p>
    <w:p w:rsidR="00F20DEC" w:rsidRDefault="00F20DEC" w:rsidP="00F20DEC">
      <w:pPr>
        <w:spacing w:after="0"/>
        <w:ind w:left="180"/>
      </w:pPr>
      <w:r>
        <w:t>11.</w:t>
      </w:r>
    </w:p>
    <w:p w:rsidR="00F20DEC" w:rsidRDefault="00F20DEC" w:rsidP="00F20DEC">
      <w:pPr>
        <w:spacing w:after="0"/>
        <w:ind w:left="180"/>
      </w:pPr>
      <w:r>
        <w:rPr>
          <w:noProof/>
        </w:rPr>
        <w:drawing>
          <wp:inline distT="0" distB="0" distL="0" distR="0">
            <wp:extent cx="4937760" cy="1792224"/>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stretch>
                      <a:fillRect/>
                    </a:stretch>
                  </pic:blipFill>
                  <pic:spPr>
                    <a:xfrm>
                      <a:off x="0" y="0"/>
                      <a:ext cx="4937760" cy="1792224"/>
                    </a:xfrm>
                    <a:prstGeom prst="rect">
                      <a:avLst/>
                    </a:prstGeom>
                  </pic:spPr>
                </pic:pic>
              </a:graphicData>
            </a:graphic>
          </wp:inline>
        </w:drawing>
      </w:r>
    </w:p>
    <w:p w:rsidR="00947518" w:rsidRDefault="00947518" w:rsidP="00F20DEC">
      <w:pPr>
        <w:spacing w:after="0"/>
        <w:ind w:left="180"/>
        <w:rPr>
          <w:bCs/>
        </w:rPr>
      </w:pPr>
    </w:p>
    <w:p w:rsidR="00947518" w:rsidRDefault="00DA4776" w:rsidP="00F20DEC">
      <w:pPr>
        <w:spacing w:after="0"/>
        <w:ind w:left="180"/>
      </w:pPr>
      <w:r>
        <w:rPr>
          <w:bCs/>
        </w:rPr>
        <w:t>Cognitive Domain: Knowledge</w:t>
      </w:r>
    </w:p>
    <w:p w:rsidR="00F20DEC" w:rsidRPr="000E5408" w:rsidRDefault="00DA4776" w:rsidP="00F20DEC">
      <w:pPr>
        <w:spacing w:after="0"/>
        <w:ind w:left="180"/>
        <w:rPr>
          <w:bCs/>
        </w:rPr>
      </w:pPr>
      <w:r>
        <w:t>Difficulty Level: Easy</w:t>
      </w:r>
    </w:p>
    <w:p w:rsidR="00F20DEC" w:rsidRDefault="00F20DEC" w:rsidP="00F20DEC">
      <w:pPr>
        <w:spacing w:after="0"/>
        <w:ind w:left="180"/>
      </w:pPr>
    </w:p>
    <w:p w:rsidR="00947518" w:rsidRDefault="00F20DEC" w:rsidP="00F20DEC">
      <w:pPr>
        <w:spacing w:after="0"/>
        <w:ind w:left="180"/>
      </w:pPr>
      <w:r>
        <w:t xml:space="preserve">12. Activities B and C must both be completed before </w:t>
      </w:r>
      <w:r w:rsidR="00947518">
        <w:t>A</w:t>
      </w:r>
      <w:r>
        <w:t xml:space="preserve">ctivity D can begin. Even though </w:t>
      </w:r>
      <w:r w:rsidR="00947518">
        <w:t>A</w:t>
      </w:r>
      <w:r>
        <w:t xml:space="preserve">ctivity C is done at </w:t>
      </w:r>
      <w:r w:rsidR="00947518">
        <w:t>T</w:t>
      </w:r>
      <w:r>
        <w:t xml:space="preserve">ime 8, D cannot start then because </w:t>
      </w:r>
      <w:r w:rsidR="00947518">
        <w:t>A</w:t>
      </w:r>
      <w:r>
        <w:t xml:space="preserve">ctivity B is not completed until </w:t>
      </w:r>
      <w:r w:rsidR="00947518">
        <w:t>T</w:t>
      </w:r>
      <w:r>
        <w:t>ime 12.</w:t>
      </w:r>
    </w:p>
    <w:p w:rsidR="00947518" w:rsidRDefault="00DA4776" w:rsidP="00F20DEC">
      <w:pPr>
        <w:spacing w:after="0"/>
        <w:ind w:left="180"/>
      </w:pPr>
      <w:r>
        <w:rPr>
          <w:bCs/>
        </w:rPr>
        <w:t>Cognitive Domain: Knowledge</w:t>
      </w:r>
    </w:p>
    <w:p w:rsidR="00F20DEC" w:rsidRPr="000E5408" w:rsidRDefault="00DA4776" w:rsidP="00F20DEC">
      <w:pPr>
        <w:spacing w:after="0"/>
        <w:ind w:left="180"/>
        <w:rPr>
          <w:bCs/>
        </w:rPr>
      </w:pPr>
      <w:r>
        <w:t>Difficulty Level: Easy</w:t>
      </w:r>
    </w:p>
    <w:p w:rsidR="00F20DEC" w:rsidRDefault="00F20DEC" w:rsidP="00F20DEC">
      <w:pPr>
        <w:spacing w:after="0"/>
        <w:ind w:left="180"/>
      </w:pPr>
    </w:p>
    <w:p w:rsidR="00F20DEC" w:rsidRDefault="00F20DEC" w:rsidP="00F20DEC">
      <w:pPr>
        <w:spacing w:after="0"/>
        <w:ind w:left="180"/>
      </w:pPr>
      <w:r>
        <w:t>13a. The project duration is 19; early start of D is 12 plus the duration of 7.</w:t>
      </w:r>
    </w:p>
    <w:p w:rsidR="00F20DEC" w:rsidRDefault="00F20DEC" w:rsidP="00F20DEC">
      <w:pPr>
        <w:spacing w:after="0"/>
        <w:ind w:left="180"/>
      </w:pPr>
      <w:r>
        <w:t>13b. Activity D is critical, so its LS must be the same as the ES of 12. The LF for D is the LS</w:t>
      </w:r>
      <w:r w:rsidR="00947518">
        <w:t xml:space="preserve"> </w:t>
      </w:r>
      <w:r>
        <w:t>+</w:t>
      </w:r>
      <w:r w:rsidR="00947518">
        <w:t xml:space="preserve"> </w:t>
      </w:r>
      <w:r>
        <w:t>duration, which is 12</w:t>
      </w:r>
      <w:r w:rsidR="00947518">
        <w:t xml:space="preserve"> </w:t>
      </w:r>
      <w:r>
        <w:t>+</w:t>
      </w:r>
      <w:r w:rsidR="00947518">
        <w:t xml:space="preserve"> </w:t>
      </w:r>
      <w:r>
        <w:t>7</w:t>
      </w:r>
      <w:r w:rsidR="00947518">
        <w:t xml:space="preserve"> </w:t>
      </w:r>
      <w:r>
        <w:t>=</w:t>
      </w:r>
      <w:r w:rsidR="00947518">
        <w:t xml:space="preserve"> </w:t>
      </w:r>
      <w:r>
        <w:t>19. Activity C is not critical since its EF is less than the ES of D. The LF of C must be the same as the LS of D, which is 12. The LS of C is LF</w:t>
      </w:r>
      <w:r w:rsidR="00947518">
        <w:t xml:space="preserve"> – </w:t>
      </w:r>
      <w:r>
        <w:lastRenderedPageBreak/>
        <w:t>duration, or 12</w:t>
      </w:r>
      <w:r w:rsidR="00947518">
        <w:t xml:space="preserve"> – </w:t>
      </w:r>
      <w:r>
        <w:t>2</w:t>
      </w:r>
      <w:r w:rsidR="00947518">
        <w:t xml:space="preserve"> </w:t>
      </w:r>
      <w:r>
        <w:t>=</w:t>
      </w:r>
      <w:r w:rsidR="00947518">
        <w:t xml:space="preserve"> </w:t>
      </w:r>
      <w:r>
        <w:t xml:space="preserve">10. </w:t>
      </w:r>
      <w:r w:rsidR="00947518">
        <w:t xml:space="preserve">Activity </w:t>
      </w:r>
      <w:r>
        <w:t>B must be critical; it has an LF of 12 and an LS of LF</w:t>
      </w:r>
      <w:r w:rsidR="00947518">
        <w:t xml:space="preserve"> – </w:t>
      </w:r>
      <w:r>
        <w:t>duration</w:t>
      </w:r>
      <w:r w:rsidR="00947518">
        <w:t xml:space="preserve">, or </w:t>
      </w:r>
      <w:r>
        <w:t>12</w:t>
      </w:r>
      <w:r w:rsidR="00947518">
        <w:t xml:space="preserve"> – </w:t>
      </w:r>
      <w:r>
        <w:t>5</w:t>
      </w:r>
      <w:r w:rsidR="00947518">
        <w:t xml:space="preserve"> </w:t>
      </w:r>
      <w:r>
        <w:t>=</w:t>
      </w:r>
      <w:r w:rsidR="00947518">
        <w:t xml:space="preserve"> </w:t>
      </w:r>
      <w:r>
        <w:t>7. Also, D’s LS must equal the ES since it is critical.</w:t>
      </w:r>
    </w:p>
    <w:p w:rsidR="00F20DEC" w:rsidRDefault="00F20DEC" w:rsidP="00F20DEC">
      <w:pPr>
        <w:spacing w:after="0"/>
        <w:ind w:left="180"/>
      </w:pPr>
      <w:r>
        <w:t>13c. Activity C has slack, LF</w:t>
      </w:r>
      <w:r w:rsidR="00947518">
        <w:t xml:space="preserve"> – </w:t>
      </w:r>
      <w:r>
        <w:t>EF</w:t>
      </w:r>
      <w:r w:rsidR="00947518">
        <w:t xml:space="preserve"> </w:t>
      </w:r>
      <w:r>
        <w:t>=</w:t>
      </w:r>
      <w:r w:rsidR="00947518">
        <w:t xml:space="preserve"> </w:t>
      </w:r>
      <w:r>
        <w:t>12</w:t>
      </w:r>
      <w:r w:rsidR="00947518">
        <w:t xml:space="preserve"> – </w:t>
      </w:r>
      <w:r>
        <w:t>8</w:t>
      </w:r>
      <w:r w:rsidR="00947518">
        <w:t xml:space="preserve"> </w:t>
      </w:r>
      <w:r>
        <w:t>=</w:t>
      </w:r>
      <w:r w:rsidR="00947518">
        <w:t xml:space="preserve"> </w:t>
      </w:r>
      <w:r>
        <w:t xml:space="preserve">4 </w:t>
      </w:r>
      <w:r w:rsidR="009927B6">
        <w:t>S</w:t>
      </w:r>
      <w:r>
        <w:t>lack.</w:t>
      </w:r>
    </w:p>
    <w:p w:rsidR="00947518" w:rsidRDefault="00DA4776" w:rsidP="00F20DEC">
      <w:pPr>
        <w:spacing w:after="0"/>
        <w:ind w:left="180"/>
      </w:pPr>
      <w:r>
        <w:t>Cognitive Domain: Comprehension</w:t>
      </w:r>
    </w:p>
    <w:p w:rsidR="00F20DEC" w:rsidRDefault="00DA4776" w:rsidP="00F20DEC">
      <w:pPr>
        <w:spacing w:after="0"/>
        <w:ind w:left="180"/>
      </w:pPr>
      <w:r>
        <w:t>Difficulty Level: Medium</w:t>
      </w:r>
    </w:p>
    <w:p w:rsidR="00F20DEC" w:rsidRDefault="00F20DEC" w:rsidP="00F20DEC">
      <w:pPr>
        <w:spacing w:after="0"/>
        <w:ind w:left="180"/>
      </w:pPr>
    </w:p>
    <w:p w:rsidR="00F20DEC" w:rsidRDefault="00F20DEC" w:rsidP="00F20DEC">
      <w:pPr>
        <w:spacing w:after="0"/>
        <w:ind w:left="180"/>
      </w:pPr>
      <w:r>
        <w:t>14.</w:t>
      </w:r>
    </w:p>
    <w:p w:rsidR="00F20DEC" w:rsidRDefault="00F20DEC" w:rsidP="00F20DEC">
      <w:pPr>
        <w:spacing w:after="0"/>
        <w:ind w:left="180"/>
      </w:pPr>
      <w:r>
        <w:rPr>
          <w:noProof/>
        </w:rPr>
        <w:drawing>
          <wp:inline distT="0" distB="0" distL="0" distR="0">
            <wp:extent cx="4572000" cy="1920240"/>
            <wp:effectExtent l="0" t="0" r="0" b="381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stretch>
                      <a:fillRect/>
                    </a:stretch>
                  </pic:blipFill>
                  <pic:spPr>
                    <a:xfrm>
                      <a:off x="0" y="0"/>
                      <a:ext cx="4572000" cy="1920240"/>
                    </a:xfrm>
                    <a:prstGeom prst="rect">
                      <a:avLst/>
                    </a:prstGeom>
                  </pic:spPr>
                </pic:pic>
              </a:graphicData>
            </a:graphic>
          </wp:inline>
        </w:drawing>
      </w:r>
    </w:p>
    <w:p w:rsidR="00F20DEC" w:rsidRDefault="00F20DEC" w:rsidP="00F20DEC">
      <w:pPr>
        <w:spacing w:after="0"/>
        <w:ind w:left="180"/>
      </w:pPr>
    </w:p>
    <w:p w:rsidR="00947518" w:rsidRDefault="00F20DEC" w:rsidP="00F20DEC">
      <w:pPr>
        <w:spacing w:after="0"/>
        <w:ind w:left="180"/>
      </w:pPr>
      <w:r>
        <w:t xml:space="preserve">The project takes 12 weeks; </w:t>
      </w:r>
      <w:r w:rsidR="00947518">
        <w:t>P</w:t>
      </w:r>
      <w:r>
        <w:t>ath B</w:t>
      </w:r>
      <w:r w:rsidR="00947518">
        <w:t xml:space="preserve"> –</w:t>
      </w:r>
      <w:r w:rsidR="009927B6">
        <w:t xml:space="preserve"> </w:t>
      </w:r>
      <w:r>
        <w:t>D</w:t>
      </w:r>
      <w:r w:rsidR="00947518">
        <w:t xml:space="preserve"> – </w:t>
      </w:r>
      <w:r>
        <w:t>E</w:t>
      </w:r>
      <w:r w:rsidR="00947518">
        <w:t xml:space="preserve"> – </w:t>
      </w:r>
      <w:r>
        <w:t>F</w:t>
      </w:r>
      <w:r w:rsidR="00947518">
        <w:t xml:space="preserve"> – </w:t>
      </w:r>
      <w:r>
        <w:t xml:space="preserve">H is critical. </w:t>
      </w:r>
    </w:p>
    <w:p w:rsidR="001C374C" w:rsidRDefault="00947518" w:rsidP="00F20DEC">
      <w:pPr>
        <w:spacing w:after="0"/>
        <w:ind w:left="180"/>
      </w:pPr>
      <w:r>
        <w:t xml:space="preserve">Cognitive Domain: </w:t>
      </w:r>
      <w:r w:rsidR="00F20DEC">
        <w:t>Comprehension</w:t>
      </w:r>
    </w:p>
    <w:p w:rsidR="00F20DEC" w:rsidRDefault="001C374C" w:rsidP="00F20DEC">
      <w:pPr>
        <w:spacing w:after="0"/>
        <w:ind w:left="180"/>
      </w:pPr>
      <w:r>
        <w:t>Difficulty Level: Medium</w:t>
      </w:r>
    </w:p>
    <w:p w:rsidR="00F20DEC" w:rsidRDefault="00F20DEC" w:rsidP="00F20DEC">
      <w:pPr>
        <w:spacing w:after="0"/>
        <w:ind w:left="180"/>
      </w:pPr>
    </w:p>
    <w:p w:rsidR="009927B6" w:rsidRDefault="00F20DEC" w:rsidP="00F20DEC">
      <w:pPr>
        <w:spacing w:after="0"/>
        <w:ind w:left="180"/>
      </w:pPr>
      <w:r>
        <w:t>15. The critical path is A</w:t>
      </w:r>
      <w:r w:rsidR="009927B6">
        <w:t xml:space="preserve"> – </w:t>
      </w:r>
      <w:r>
        <w:t>D</w:t>
      </w:r>
      <w:r w:rsidR="009927B6">
        <w:t xml:space="preserve"> – </w:t>
      </w:r>
      <w:r>
        <w:t>G</w:t>
      </w:r>
      <w:r w:rsidR="009927B6">
        <w:t xml:space="preserve"> – </w:t>
      </w:r>
      <w:r>
        <w:t>I</w:t>
      </w:r>
      <w:r w:rsidR="009927B6">
        <w:t xml:space="preserve"> – </w:t>
      </w:r>
      <w:r>
        <w:t>J at 2</w:t>
      </w:r>
      <w:r w:rsidR="009927B6">
        <w:t xml:space="preserve"> </w:t>
      </w:r>
      <w:r>
        <w:t>+</w:t>
      </w:r>
      <w:r w:rsidR="009927B6">
        <w:t xml:space="preserve"> </w:t>
      </w:r>
      <w:r>
        <w:t>6</w:t>
      </w:r>
      <w:r w:rsidR="009927B6">
        <w:t xml:space="preserve"> </w:t>
      </w:r>
      <w:r>
        <w:t>+</w:t>
      </w:r>
      <w:r w:rsidR="009927B6">
        <w:t xml:space="preserve"> </w:t>
      </w:r>
      <w:r>
        <w:t>3</w:t>
      </w:r>
      <w:r w:rsidR="009927B6">
        <w:t xml:space="preserve"> </w:t>
      </w:r>
      <w:r>
        <w:t>+</w:t>
      </w:r>
      <w:r w:rsidR="009927B6">
        <w:t xml:space="preserve"> </w:t>
      </w:r>
      <w:r>
        <w:t>4</w:t>
      </w:r>
      <w:r w:rsidR="009927B6">
        <w:t xml:space="preserve"> </w:t>
      </w:r>
      <w:r>
        <w:t>+</w:t>
      </w:r>
      <w:r w:rsidR="009927B6">
        <w:t xml:space="preserve"> </w:t>
      </w:r>
      <w:r>
        <w:t>2</w:t>
      </w:r>
      <w:r w:rsidR="009927B6">
        <w:t xml:space="preserve"> </w:t>
      </w:r>
      <w:r>
        <w:t>=</w:t>
      </w:r>
      <w:r w:rsidR="009927B6">
        <w:t xml:space="preserve"> </w:t>
      </w:r>
      <w:r>
        <w:t>17 time units. The other two paths are A</w:t>
      </w:r>
      <w:r w:rsidR="009927B6">
        <w:t xml:space="preserve"> – </w:t>
      </w:r>
      <w:r>
        <w:t>C</w:t>
      </w:r>
      <w:r w:rsidR="009927B6">
        <w:t xml:space="preserve"> – </w:t>
      </w:r>
      <w:r>
        <w:t>F</w:t>
      </w:r>
      <w:r w:rsidR="009927B6">
        <w:t xml:space="preserve"> – </w:t>
      </w:r>
      <w:r>
        <w:t>H</w:t>
      </w:r>
      <w:r w:rsidR="009927B6">
        <w:t xml:space="preserve"> – </w:t>
      </w:r>
      <w:r>
        <w:t>J and A</w:t>
      </w:r>
      <w:r w:rsidR="009927B6">
        <w:t xml:space="preserve"> – </w:t>
      </w:r>
      <w:r>
        <w:t>B</w:t>
      </w:r>
      <w:r w:rsidR="009927B6">
        <w:t xml:space="preserve"> – </w:t>
      </w:r>
      <w:r>
        <w:t>E</w:t>
      </w:r>
      <w:r w:rsidR="009927B6">
        <w:t xml:space="preserve"> – </w:t>
      </w:r>
      <w:r>
        <w:t>H</w:t>
      </w:r>
      <w:r w:rsidR="009927B6">
        <w:t xml:space="preserve"> – </w:t>
      </w:r>
      <w:r>
        <w:t>J.</w:t>
      </w:r>
    </w:p>
    <w:p w:rsidR="009927B6" w:rsidRDefault="00DA4776" w:rsidP="00F20DEC">
      <w:pPr>
        <w:spacing w:after="0"/>
        <w:ind w:left="180"/>
      </w:pPr>
      <w:r>
        <w:t>Cognitive Domain: Comprehension</w:t>
      </w:r>
    </w:p>
    <w:p w:rsidR="00F20DEC" w:rsidRDefault="00DA4776" w:rsidP="00F20DEC">
      <w:pPr>
        <w:spacing w:after="0"/>
        <w:ind w:left="180"/>
      </w:pPr>
      <w:r>
        <w:t>Difficulty Level: Medium</w:t>
      </w:r>
    </w:p>
    <w:p w:rsidR="00F20DEC" w:rsidRDefault="00F20DEC" w:rsidP="00F20DEC">
      <w:pPr>
        <w:spacing w:after="0"/>
        <w:ind w:left="180"/>
      </w:pPr>
    </w:p>
    <w:p w:rsidR="00F20DEC" w:rsidRDefault="00F20DEC" w:rsidP="00F20DEC">
      <w:pPr>
        <w:spacing w:after="0"/>
        <w:ind w:left="180"/>
      </w:pPr>
      <w:r>
        <w:t>16.</w:t>
      </w:r>
    </w:p>
    <w:p w:rsidR="00F20DEC" w:rsidRDefault="00F20DEC" w:rsidP="00F20DEC">
      <w:pPr>
        <w:spacing w:after="0"/>
        <w:ind w:left="180"/>
      </w:pPr>
      <w:r>
        <w:rPr>
          <w:noProof/>
        </w:rPr>
        <w:drawing>
          <wp:inline distT="0" distB="0" distL="0" distR="0">
            <wp:extent cx="4937760" cy="20574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4937760" cy="2057400"/>
                    </a:xfrm>
                    <a:prstGeom prst="rect">
                      <a:avLst/>
                    </a:prstGeom>
                  </pic:spPr>
                </pic:pic>
              </a:graphicData>
            </a:graphic>
          </wp:inline>
        </w:drawing>
      </w:r>
    </w:p>
    <w:p w:rsidR="009927B6" w:rsidRDefault="00F20DEC" w:rsidP="00F20DEC">
      <w:pPr>
        <w:spacing w:after="0"/>
        <w:ind w:left="180"/>
      </w:pPr>
      <w:r>
        <w:t>The total project duration is driven by critical path A</w:t>
      </w:r>
      <w:r w:rsidR="009927B6">
        <w:t xml:space="preserve"> – </w:t>
      </w:r>
      <w:r>
        <w:t>D</w:t>
      </w:r>
      <w:r w:rsidR="009927B6">
        <w:t xml:space="preserve"> – </w:t>
      </w:r>
      <w:r>
        <w:t>E</w:t>
      </w:r>
      <w:r w:rsidR="009927B6">
        <w:t xml:space="preserve"> </w:t>
      </w:r>
      <w:r>
        <w:t>=</w:t>
      </w:r>
      <w:r w:rsidR="009927B6">
        <w:t xml:space="preserve"> </w:t>
      </w:r>
      <w:r>
        <w:t>12</w:t>
      </w:r>
      <w:r w:rsidR="009927B6">
        <w:t xml:space="preserve"> </w:t>
      </w:r>
      <w:r>
        <w:t>+</w:t>
      </w:r>
      <w:r w:rsidR="009927B6">
        <w:t xml:space="preserve"> </w:t>
      </w:r>
      <w:r>
        <w:t>10</w:t>
      </w:r>
      <w:r w:rsidR="009927B6">
        <w:t xml:space="preserve"> </w:t>
      </w:r>
      <w:r>
        <w:t>+</w:t>
      </w:r>
      <w:r w:rsidR="009927B6">
        <w:t xml:space="preserve"> </w:t>
      </w:r>
      <w:r>
        <w:t>10</w:t>
      </w:r>
      <w:r w:rsidR="009927B6">
        <w:t xml:space="preserve"> </w:t>
      </w:r>
      <w:r>
        <w:t>=</w:t>
      </w:r>
      <w:r w:rsidR="009927B6">
        <w:t xml:space="preserve"> </w:t>
      </w:r>
      <w:r>
        <w:t xml:space="preserve">32. </w:t>
      </w:r>
      <w:r w:rsidR="00DA4776">
        <w:t>Cognitive Domain: Knowledge</w:t>
      </w:r>
    </w:p>
    <w:p w:rsidR="00F20DEC" w:rsidRDefault="00DA4776" w:rsidP="00F20DEC">
      <w:pPr>
        <w:spacing w:after="0"/>
        <w:ind w:left="180"/>
      </w:pPr>
      <w:r>
        <w:t>Difficulty Level: Easy</w:t>
      </w:r>
    </w:p>
    <w:p w:rsidR="00F20DEC" w:rsidRDefault="00F20DEC" w:rsidP="00F20DEC">
      <w:pPr>
        <w:spacing w:after="0"/>
        <w:ind w:left="180"/>
      </w:pPr>
    </w:p>
    <w:p w:rsidR="00F20DEC" w:rsidRDefault="00F20DEC" w:rsidP="00F20DEC">
      <w:pPr>
        <w:spacing w:after="0"/>
        <w:ind w:left="180"/>
      </w:pPr>
      <w:r>
        <w:lastRenderedPageBreak/>
        <w:t>17ab.</w:t>
      </w:r>
    </w:p>
    <w:p w:rsidR="00F20DEC" w:rsidRDefault="00F20DEC" w:rsidP="00F20DEC">
      <w:pPr>
        <w:spacing w:after="0"/>
        <w:ind w:left="180"/>
      </w:pPr>
      <w:r>
        <w:rPr>
          <w:noProof/>
        </w:rPr>
        <w:drawing>
          <wp:inline distT="0" distB="0" distL="0" distR="0">
            <wp:extent cx="5943600" cy="206438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stretch>
                      <a:fillRect/>
                    </a:stretch>
                  </pic:blipFill>
                  <pic:spPr>
                    <a:xfrm>
                      <a:off x="0" y="0"/>
                      <a:ext cx="5943600" cy="2064385"/>
                    </a:xfrm>
                    <a:prstGeom prst="rect">
                      <a:avLst/>
                    </a:prstGeom>
                  </pic:spPr>
                </pic:pic>
              </a:graphicData>
            </a:graphic>
          </wp:inline>
        </w:drawing>
      </w:r>
    </w:p>
    <w:p w:rsidR="00F20DEC" w:rsidRDefault="00F20DEC" w:rsidP="00F20DEC">
      <w:pPr>
        <w:spacing w:after="0"/>
        <w:ind w:left="180"/>
      </w:pPr>
    </w:p>
    <w:p w:rsidR="009927B6" w:rsidRDefault="00F20DEC" w:rsidP="00F20DEC">
      <w:pPr>
        <w:spacing w:after="0"/>
        <w:ind w:left="180"/>
      </w:pPr>
      <w:r>
        <w:t>17c. Extending B and D both by 5 days far exceeds the slack for that path. The critical path would shift to A</w:t>
      </w:r>
      <w:r w:rsidR="009927B6">
        <w:t xml:space="preserve"> – </w:t>
      </w:r>
      <w:r>
        <w:t>B</w:t>
      </w:r>
      <w:r w:rsidR="009927B6">
        <w:t xml:space="preserve"> – </w:t>
      </w:r>
      <w:r>
        <w:t>D</w:t>
      </w:r>
      <w:r w:rsidR="009927B6">
        <w:t xml:space="preserve"> – </w:t>
      </w:r>
      <w:r>
        <w:t>G</w:t>
      </w:r>
      <w:r w:rsidR="009927B6">
        <w:t xml:space="preserve"> – </w:t>
      </w:r>
      <w:r>
        <w:t>H</w:t>
      </w:r>
      <w:r w:rsidR="009927B6">
        <w:t xml:space="preserve"> – </w:t>
      </w:r>
      <w:r>
        <w:t>I</w:t>
      </w:r>
      <w:r w:rsidR="009927B6">
        <w:t xml:space="preserve"> </w:t>
      </w:r>
      <w:r>
        <w:t>=</w:t>
      </w:r>
      <w:r w:rsidR="009927B6">
        <w:t xml:space="preserve"> </w:t>
      </w:r>
      <w:r>
        <w:t>4</w:t>
      </w:r>
      <w:r w:rsidR="009927B6">
        <w:t xml:space="preserve"> </w:t>
      </w:r>
      <w:r>
        <w:t>+</w:t>
      </w:r>
      <w:r w:rsidR="009927B6">
        <w:t xml:space="preserve"> </w:t>
      </w:r>
      <w:r>
        <w:t>14</w:t>
      </w:r>
      <w:r w:rsidR="009927B6">
        <w:t xml:space="preserve"> </w:t>
      </w:r>
      <w:r>
        <w:t>+</w:t>
      </w:r>
      <w:r w:rsidR="009927B6">
        <w:t xml:space="preserve"> </w:t>
      </w:r>
      <w:r>
        <w:t>10</w:t>
      </w:r>
      <w:r w:rsidR="009927B6">
        <w:t xml:space="preserve"> </w:t>
      </w:r>
      <w:r>
        <w:t>+</w:t>
      </w:r>
      <w:r w:rsidR="009927B6">
        <w:t xml:space="preserve"> </w:t>
      </w:r>
      <w:r>
        <w:t>3</w:t>
      </w:r>
      <w:r w:rsidR="009927B6">
        <w:t xml:space="preserve"> </w:t>
      </w:r>
      <w:r>
        <w:t>+</w:t>
      </w:r>
      <w:r w:rsidR="009927B6">
        <w:t xml:space="preserve"> </w:t>
      </w:r>
      <w:r>
        <w:t>2</w:t>
      </w:r>
      <w:r w:rsidR="009927B6">
        <w:t xml:space="preserve"> </w:t>
      </w:r>
      <w:r>
        <w:t>+</w:t>
      </w:r>
      <w:r w:rsidR="009927B6">
        <w:t xml:space="preserve"> </w:t>
      </w:r>
      <w:r>
        <w:t>1</w:t>
      </w:r>
      <w:r w:rsidR="009927B6">
        <w:t xml:space="preserve"> </w:t>
      </w:r>
      <w:r>
        <w:t>=</w:t>
      </w:r>
      <w:r w:rsidR="009927B6">
        <w:t xml:space="preserve"> </w:t>
      </w:r>
      <w:r>
        <w:t>34 days.</w:t>
      </w:r>
    </w:p>
    <w:p w:rsidR="009927B6" w:rsidRDefault="00DA4776" w:rsidP="00F20DEC">
      <w:pPr>
        <w:spacing w:after="0"/>
        <w:ind w:left="180"/>
      </w:pPr>
      <w:r>
        <w:t>Cognitive Domain: Application</w:t>
      </w:r>
    </w:p>
    <w:p w:rsidR="00F20DEC" w:rsidRDefault="00DA4776" w:rsidP="00F20DEC">
      <w:pPr>
        <w:spacing w:after="0"/>
        <w:ind w:left="180"/>
      </w:pPr>
      <w:r>
        <w:t>Difficulty Level: Hard</w:t>
      </w:r>
    </w:p>
    <w:p w:rsidR="00F20DEC" w:rsidRDefault="00F20DEC" w:rsidP="00F20DEC">
      <w:pPr>
        <w:spacing w:after="0"/>
        <w:ind w:left="180"/>
      </w:pPr>
    </w:p>
    <w:p w:rsidR="00F20DEC" w:rsidRDefault="00F20DEC" w:rsidP="00F20DEC">
      <w:pPr>
        <w:spacing w:after="0"/>
        <w:ind w:left="180"/>
      </w:pPr>
      <w:r>
        <w:t>18ab. The project is completed in 21 days.</w:t>
      </w:r>
    </w:p>
    <w:p w:rsidR="00F20DEC" w:rsidRDefault="00F20DEC" w:rsidP="00F20DEC">
      <w:pPr>
        <w:spacing w:after="0"/>
        <w:ind w:left="180"/>
      </w:pPr>
      <w:r>
        <w:rPr>
          <w:noProof/>
        </w:rPr>
        <w:drawing>
          <wp:inline distT="0" distB="0" distL="0" distR="0">
            <wp:extent cx="5943600" cy="1558290"/>
            <wp:effectExtent l="0" t="0" r="0" b="381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print"/>
                    <a:stretch>
                      <a:fillRect/>
                    </a:stretch>
                  </pic:blipFill>
                  <pic:spPr>
                    <a:xfrm>
                      <a:off x="0" y="0"/>
                      <a:ext cx="5943600" cy="1558290"/>
                    </a:xfrm>
                    <a:prstGeom prst="rect">
                      <a:avLst/>
                    </a:prstGeom>
                  </pic:spPr>
                </pic:pic>
              </a:graphicData>
            </a:graphic>
          </wp:inline>
        </w:drawing>
      </w:r>
    </w:p>
    <w:p w:rsidR="00F20DEC" w:rsidRDefault="00F20DEC" w:rsidP="00F20DEC">
      <w:pPr>
        <w:spacing w:after="0"/>
        <w:ind w:left="180"/>
      </w:pPr>
    </w:p>
    <w:p w:rsidR="00F20DEC" w:rsidRDefault="00F20DEC" w:rsidP="00F20DEC">
      <w:pPr>
        <w:spacing w:after="0"/>
        <w:ind w:left="180"/>
      </w:pPr>
      <w:r>
        <w:t>18c. There are three paths through the network: A</w:t>
      </w:r>
      <w:r w:rsidR="009927B6">
        <w:t xml:space="preserve"> – </w:t>
      </w:r>
      <w:r>
        <w:t>C</w:t>
      </w:r>
      <w:r w:rsidR="009927B6">
        <w:t xml:space="preserve"> – </w:t>
      </w:r>
      <w:r>
        <w:t>E</w:t>
      </w:r>
      <w:r w:rsidR="009927B6">
        <w:t xml:space="preserve"> – </w:t>
      </w:r>
      <w:r>
        <w:t>H</w:t>
      </w:r>
      <w:r w:rsidR="009927B6">
        <w:t xml:space="preserve"> – </w:t>
      </w:r>
      <w:r>
        <w:t>I</w:t>
      </w:r>
      <w:r w:rsidR="009927B6">
        <w:t xml:space="preserve"> – </w:t>
      </w:r>
      <w:r>
        <w:t>J, A</w:t>
      </w:r>
      <w:r w:rsidR="009927B6">
        <w:t xml:space="preserve"> – </w:t>
      </w:r>
      <w:r>
        <w:t>B</w:t>
      </w:r>
      <w:r w:rsidR="009927B6">
        <w:t xml:space="preserve"> – </w:t>
      </w:r>
      <w:r>
        <w:t>D</w:t>
      </w:r>
      <w:r w:rsidR="009927B6">
        <w:t xml:space="preserve"> – </w:t>
      </w:r>
      <w:r>
        <w:t>F</w:t>
      </w:r>
      <w:r w:rsidR="009927B6">
        <w:t xml:space="preserve"> – </w:t>
      </w:r>
      <w:r>
        <w:t>G</w:t>
      </w:r>
      <w:r w:rsidR="009927B6">
        <w:t xml:space="preserve"> – </w:t>
      </w:r>
      <w:r>
        <w:t xml:space="preserve">J, </w:t>
      </w:r>
      <w:r w:rsidR="009927B6">
        <w:t xml:space="preserve">and </w:t>
      </w:r>
      <w:r>
        <w:t>A</w:t>
      </w:r>
      <w:r w:rsidR="009927B6">
        <w:t xml:space="preserve"> – </w:t>
      </w:r>
      <w:r>
        <w:t>C</w:t>
      </w:r>
      <w:r w:rsidR="009927B6">
        <w:t xml:space="preserve"> – </w:t>
      </w:r>
      <w:r>
        <w:t>E</w:t>
      </w:r>
      <w:r w:rsidR="009927B6">
        <w:t xml:space="preserve"> – </w:t>
      </w:r>
      <w:r>
        <w:t>G</w:t>
      </w:r>
      <w:r w:rsidR="009927B6">
        <w:t xml:space="preserve"> – </w:t>
      </w:r>
      <w:r>
        <w:t>J. Paths A</w:t>
      </w:r>
      <w:r w:rsidR="009927B6">
        <w:t xml:space="preserve"> – </w:t>
      </w:r>
      <w:r>
        <w:t>B</w:t>
      </w:r>
      <w:r w:rsidR="009927B6">
        <w:t xml:space="preserve"> – </w:t>
      </w:r>
      <w:r>
        <w:t>D</w:t>
      </w:r>
      <w:r w:rsidR="009927B6">
        <w:t xml:space="preserve"> – </w:t>
      </w:r>
      <w:r>
        <w:t>F</w:t>
      </w:r>
      <w:r w:rsidR="009927B6">
        <w:t xml:space="preserve"> – </w:t>
      </w:r>
      <w:r>
        <w:t>G</w:t>
      </w:r>
      <w:r w:rsidR="009927B6">
        <w:t xml:space="preserve"> – </w:t>
      </w:r>
      <w:r>
        <w:t>J and A</w:t>
      </w:r>
      <w:r w:rsidR="009927B6">
        <w:t xml:space="preserve"> – </w:t>
      </w:r>
      <w:r>
        <w:t>C</w:t>
      </w:r>
      <w:r w:rsidR="009927B6">
        <w:t xml:space="preserve"> – </w:t>
      </w:r>
      <w:r>
        <w:t>E</w:t>
      </w:r>
      <w:r w:rsidR="009927B6">
        <w:t xml:space="preserve"> – </w:t>
      </w:r>
      <w:r>
        <w:t>G</w:t>
      </w:r>
      <w:r w:rsidR="009927B6">
        <w:t xml:space="preserve"> – </w:t>
      </w:r>
      <w:r>
        <w:t xml:space="preserve">J have </w:t>
      </w:r>
      <w:r w:rsidR="009927B6">
        <w:t xml:space="preserve">1 </w:t>
      </w:r>
      <w:r>
        <w:t xml:space="preserve">day of slack. </w:t>
      </w:r>
    </w:p>
    <w:p w:rsidR="007646E8" w:rsidRDefault="00F20DEC" w:rsidP="00F20DEC">
      <w:pPr>
        <w:spacing w:after="0"/>
        <w:ind w:left="180"/>
      </w:pPr>
      <w:r>
        <w:t>18d. Only non</w:t>
      </w:r>
      <w:r w:rsidR="009927B6">
        <w:t>–</w:t>
      </w:r>
      <w:r>
        <w:t>CP activities have slack, so B</w:t>
      </w:r>
      <w:r w:rsidR="009927B6">
        <w:t xml:space="preserve">, </w:t>
      </w:r>
      <w:r>
        <w:t>D</w:t>
      </w:r>
      <w:r w:rsidR="009927B6">
        <w:t xml:space="preserve">, </w:t>
      </w:r>
      <w:r>
        <w:t>F</w:t>
      </w:r>
      <w:r w:rsidR="009927B6">
        <w:t>,</w:t>
      </w:r>
      <w:r>
        <w:t xml:space="preserve"> and G all have slack of 1.</w:t>
      </w:r>
    </w:p>
    <w:p w:rsidR="007646E8" w:rsidRDefault="00DA4776" w:rsidP="00F20DEC">
      <w:pPr>
        <w:spacing w:after="0"/>
        <w:ind w:left="180"/>
      </w:pPr>
      <w:r>
        <w:t>Cognitive Domain: Application</w:t>
      </w:r>
    </w:p>
    <w:p w:rsidR="00F20DEC" w:rsidRDefault="00DA4776" w:rsidP="00F20DEC">
      <w:pPr>
        <w:spacing w:after="0"/>
        <w:ind w:left="180"/>
      </w:pPr>
      <w:r>
        <w:t>Difficulty Level: Hard</w:t>
      </w:r>
    </w:p>
    <w:p w:rsidR="00F20DEC" w:rsidRDefault="00F20DEC" w:rsidP="00F20DEC">
      <w:pPr>
        <w:pStyle w:val="CRGENQ"/>
        <w:keepLines w:val="0"/>
        <w:widowControl w:val="0"/>
        <w:tabs>
          <w:tab w:val="clear" w:pos="180"/>
          <w:tab w:val="decimal" w:pos="238"/>
        </w:tabs>
        <w:spacing w:line="240" w:lineRule="auto"/>
        <w:ind w:left="180" w:firstLine="0"/>
        <w:jc w:val="left"/>
        <w:rPr>
          <w:rFonts w:ascii="Times New Roman" w:hAnsi="Times New Roman"/>
          <w:noProof w:val="0"/>
          <w:sz w:val="24"/>
        </w:rPr>
      </w:pPr>
    </w:p>
    <w:p w:rsidR="00F20DEC" w:rsidRPr="009350B1" w:rsidRDefault="00F20DEC" w:rsidP="00F20DEC">
      <w:pPr>
        <w:pStyle w:val="CRGENQ"/>
        <w:keepLines w:val="0"/>
        <w:widowControl w:val="0"/>
        <w:tabs>
          <w:tab w:val="clear" w:pos="180"/>
          <w:tab w:val="decimal" w:pos="238"/>
        </w:tabs>
        <w:spacing w:line="240" w:lineRule="auto"/>
        <w:ind w:left="180" w:firstLine="0"/>
        <w:jc w:val="left"/>
        <w:rPr>
          <w:rFonts w:ascii="Times New Roman" w:hAnsi="Times New Roman"/>
          <w:i/>
          <w:noProof w:val="0"/>
          <w:sz w:val="24"/>
        </w:rPr>
      </w:pPr>
      <w:r>
        <w:rPr>
          <w:rFonts w:ascii="Times New Roman" w:hAnsi="Times New Roman"/>
          <w:noProof w:val="0"/>
          <w:sz w:val="24"/>
        </w:rPr>
        <w:t xml:space="preserve">19ab. </w:t>
      </w:r>
    </w:p>
    <w:tbl>
      <w:tblPr>
        <w:tblW w:w="7273" w:type="dxa"/>
        <w:tblInd w:w="535" w:type="dxa"/>
        <w:tblLook w:val="04A0" w:firstRow="1" w:lastRow="0" w:firstColumn="1" w:lastColumn="0" w:noHBand="0" w:noVBand="1"/>
      </w:tblPr>
      <w:tblGrid>
        <w:gridCol w:w="1183"/>
        <w:gridCol w:w="516"/>
        <w:gridCol w:w="636"/>
        <w:gridCol w:w="636"/>
        <w:gridCol w:w="2129"/>
        <w:gridCol w:w="2173"/>
      </w:tblGrid>
      <w:tr w:rsidR="00F20DEC" w:rsidRPr="007646E8" w:rsidTr="009E2086">
        <w:trPr>
          <w:trHeight w:val="288"/>
        </w:trPr>
        <w:tc>
          <w:tcPr>
            <w:tcW w:w="11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0DEC" w:rsidRPr="009350B1" w:rsidRDefault="007276BC" w:rsidP="009E2086">
            <w:pPr>
              <w:spacing w:after="0"/>
              <w:ind w:left="180"/>
              <w:jc w:val="center"/>
              <w:rPr>
                <w:i/>
                <w:color w:val="000000"/>
              </w:rPr>
            </w:pPr>
            <w:r w:rsidRPr="009350B1">
              <w:rPr>
                <w:i/>
                <w:color w:val="000000"/>
              </w:rPr>
              <w:t>Activity</w:t>
            </w:r>
          </w:p>
        </w:tc>
        <w:tc>
          <w:tcPr>
            <w:tcW w:w="516" w:type="dxa"/>
            <w:tcBorders>
              <w:top w:val="single" w:sz="4" w:space="0" w:color="auto"/>
              <w:left w:val="nil"/>
              <w:bottom w:val="single" w:sz="4" w:space="0" w:color="auto"/>
              <w:right w:val="single" w:sz="4" w:space="0" w:color="auto"/>
            </w:tcBorders>
            <w:shd w:val="clear" w:color="auto" w:fill="auto"/>
            <w:noWrap/>
            <w:vAlign w:val="bottom"/>
            <w:hideMark/>
          </w:tcPr>
          <w:p w:rsidR="00F20DEC" w:rsidRPr="009350B1" w:rsidRDefault="007276BC" w:rsidP="009E2086">
            <w:pPr>
              <w:spacing w:after="0"/>
              <w:ind w:left="180"/>
              <w:jc w:val="center"/>
              <w:rPr>
                <w:i/>
                <w:color w:val="000000"/>
              </w:rPr>
            </w:pPr>
            <w:r w:rsidRPr="009350B1">
              <w:rPr>
                <w:i/>
                <w:color w:val="000000"/>
              </w:rPr>
              <w:t>a</w:t>
            </w:r>
          </w:p>
        </w:tc>
        <w:tc>
          <w:tcPr>
            <w:tcW w:w="636" w:type="dxa"/>
            <w:tcBorders>
              <w:top w:val="single" w:sz="4" w:space="0" w:color="auto"/>
              <w:left w:val="nil"/>
              <w:bottom w:val="single" w:sz="4" w:space="0" w:color="auto"/>
              <w:right w:val="single" w:sz="4" w:space="0" w:color="auto"/>
            </w:tcBorders>
            <w:shd w:val="clear" w:color="auto" w:fill="auto"/>
            <w:noWrap/>
            <w:vAlign w:val="bottom"/>
            <w:hideMark/>
          </w:tcPr>
          <w:p w:rsidR="00F20DEC" w:rsidRPr="009350B1" w:rsidRDefault="007276BC" w:rsidP="009E2086">
            <w:pPr>
              <w:spacing w:after="0"/>
              <w:ind w:left="180"/>
              <w:jc w:val="center"/>
              <w:rPr>
                <w:i/>
                <w:color w:val="000000"/>
              </w:rPr>
            </w:pPr>
            <w:r w:rsidRPr="009350B1">
              <w:rPr>
                <w:i/>
                <w:color w:val="000000"/>
              </w:rPr>
              <w:t>m</w:t>
            </w:r>
          </w:p>
        </w:tc>
        <w:tc>
          <w:tcPr>
            <w:tcW w:w="636" w:type="dxa"/>
            <w:tcBorders>
              <w:top w:val="single" w:sz="4" w:space="0" w:color="auto"/>
              <w:left w:val="nil"/>
              <w:bottom w:val="single" w:sz="4" w:space="0" w:color="auto"/>
              <w:right w:val="single" w:sz="4" w:space="0" w:color="auto"/>
            </w:tcBorders>
            <w:shd w:val="clear" w:color="auto" w:fill="auto"/>
            <w:noWrap/>
            <w:vAlign w:val="bottom"/>
            <w:hideMark/>
          </w:tcPr>
          <w:p w:rsidR="00F20DEC" w:rsidRPr="009350B1" w:rsidRDefault="007276BC" w:rsidP="009E2086">
            <w:pPr>
              <w:spacing w:after="0"/>
              <w:ind w:left="180"/>
              <w:jc w:val="center"/>
              <w:rPr>
                <w:i/>
                <w:color w:val="000000"/>
              </w:rPr>
            </w:pPr>
            <w:r w:rsidRPr="009350B1">
              <w:rPr>
                <w:i/>
                <w:color w:val="000000"/>
              </w:rPr>
              <w:t>b</w:t>
            </w:r>
          </w:p>
        </w:tc>
        <w:tc>
          <w:tcPr>
            <w:tcW w:w="2129" w:type="dxa"/>
            <w:tcBorders>
              <w:top w:val="single" w:sz="4" w:space="0" w:color="auto"/>
              <w:left w:val="nil"/>
              <w:bottom w:val="single" w:sz="4" w:space="0" w:color="auto"/>
              <w:right w:val="single" w:sz="4" w:space="0" w:color="auto"/>
            </w:tcBorders>
            <w:shd w:val="clear" w:color="auto" w:fill="auto"/>
            <w:noWrap/>
            <w:vAlign w:val="bottom"/>
            <w:hideMark/>
          </w:tcPr>
          <w:p w:rsidR="00F20DEC" w:rsidRPr="009350B1" w:rsidRDefault="007276BC" w:rsidP="009E2086">
            <w:pPr>
              <w:spacing w:after="0"/>
              <w:ind w:left="180"/>
              <w:jc w:val="center"/>
              <w:rPr>
                <w:i/>
                <w:color w:val="000000"/>
              </w:rPr>
            </w:pPr>
            <w:r w:rsidRPr="009350B1">
              <w:rPr>
                <w:i/>
                <w:color w:val="000000"/>
              </w:rPr>
              <w:t>T</w:t>
            </w:r>
            <w:r w:rsidRPr="009350B1">
              <w:rPr>
                <w:i/>
                <w:color w:val="000000"/>
                <w:vertAlign w:val="subscript"/>
              </w:rPr>
              <w:t>E</w:t>
            </w:r>
          </w:p>
        </w:tc>
        <w:tc>
          <w:tcPr>
            <w:tcW w:w="2173" w:type="dxa"/>
            <w:tcBorders>
              <w:top w:val="single" w:sz="4" w:space="0" w:color="auto"/>
              <w:left w:val="nil"/>
              <w:bottom w:val="single" w:sz="4" w:space="0" w:color="auto"/>
              <w:right w:val="single" w:sz="4" w:space="0" w:color="auto"/>
            </w:tcBorders>
            <w:shd w:val="clear" w:color="auto" w:fill="auto"/>
            <w:noWrap/>
            <w:vAlign w:val="bottom"/>
            <w:hideMark/>
          </w:tcPr>
          <w:p w:rsidR="00F20DEC" w:rsidRPr="009350B1" w:rsidRDefault="007276BC" w:rsidP="009E2086">
            <w:pPr>
              <w:spacing w:after="0"/>
              <w:ind w:left="180"/>
              <w:jc w:val="center"/>
              <w:rPr>
                <w:i/>
                <w:color w:val="000000"/>
              </w:rPr>
            </w:pPr>
            <w:r w:rsidRPr="009350B1">
              <w:rPr>
                <w:i/>
                <w:color w:val="000000"/>
              </w:rPr>
              <w:t>Variance</w:t>
            </w:r>
          </w:p>
        </w:tc>
      </w:tr>
      <w:tr w:rsidR="00F20DEC" w:rsidRPr="00EB3ECD" w:rsidTr="009E2086">
        <w:trPr>
          <w:trHeight w:val="288"/>
        </w:trPr>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EB3ECD">
              <w:rPr>
                <w:color w:val="000000"/>
              </w:rPr>
              <w:t>A</w:t>
            </w:r>
          </w:p>
        </w:tc>
        <w:tc>
          <w:tcPr>
            <w:tcW w:w="516" w:type="dxa"/>
            <w:tcBorders>
              <w:top w:val="nil"/>
              <w:left w:val="nil"/>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EB3ECD">
              <w:rPr>
                <w:color w:val="000000"/>
              </w:rPr>
              <w:t>1</w:t>
            </w:r>
          </w:p>
        </w:tc>
        <w:tc>
          <w:tcPr>
            <w:tcW w:w="636" w:type="dxa"/>
            <w:tcBorders>
              <w:top w:val="nil"/>
              <w:left w:val="nil"/>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EB3ECD">
              <w:rPr>
                <w:color w:val="000000"/>
              </w:rPr>
              <w:t>4</w:t>
            </w:r>
          </w:p>
        </w:tc>
        <w:tc>
          <w:tcPr>
            <w:tcW w:w="636" w:type="dxa"/>
            <w:tcBorders>
              <w:top w:val="nil"/>
              <w:left w:val="nil"/>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EB3ECD">
              <w:rPr>
                <w:color w:val="000000"/>
              </w:rPr>
              <w:t>7</w:t>
            </w:r>
          </w:p>
        </w:tc>
        <w:tc>
          <w:tcPr>
            <w:tcW w:w="2129" w:type="dxa"/>
            <w:tcBorders>
              <w:top w:val="nil"/>
              <w:left w:val="nil"/>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722F1F">
              <w:rPr>
                <w:color w:val="000000"/>
                <w:position w:val="-24"/>
              </w:rPr>
              <w:object w:dxaOrig="1340" w:dyaOrig="620">
                <v:shape id="_x0000_i1027" type="#_x0000_t75" style="width:67.8pt;height:31pt" o:ole="">
                  <v:imagedata r:id="rId21" o:title=""/>
                </v:shape>
                <o:OLEObject Type="Embed" ProgID="Equation.DSMT4" ShapeID="_x0000_i1027" DrawAspect="Content" ObjectID="_1549361040" r:id="rId22"/>
              </w:object>
            </w:r>
            <w:r>
              <w:rPr>
                <w:color w:val="000000"/>
              </w:rPr>
              <w:t xml:space="preserve"> </w:t>
            </w:r>
            <w:r w:rsidRPr="00EB3ECD">
              <w:rPr>
                <w:color w:val="000000"/>
              </w:rPr>
              <w:t>4</w:t>
            </w:r>
          </w:p>
        </w:tc>
        <w:tc>
          <w:tcPr>
            <w:tcW w:w="2173" w:type="dxa"/>
            <w:tcBorders>
              <w:top w:val="nil"/>
              <w:left w:val="nil"/>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722F1F">
              <w:rPr>
                <w:color w:val="000000"/>
                <w:position w:val="-28"/>
              </w:rPr>
              <w:object w:dxaOrig="1040" w:dyaOrig="740">
                <v:shape id="_x0000_i1028" type="#_x0000_t75" style="width:52.75pt;height:37.65pt" o:ole="">
                  <v:imagedata r:id="rId23" o:title=""/>
                </v:shape>
                <o:OLEObject Type="Embed" ProgID="Equation.DSMT4" ShapeID="_x0000_i1028" DrawAspect="Content" ObjectID="_1549361041" r:id="rId24"/>
              </w:object>
            </w:r>
            <w:r>
              <w:rPr>
                <w:color w:val="000000"/>
              </w:rPr>
              <w:t xml:space="preserve"> 1</w:t>
            </w:r>
          </w:p>
        </w:tc>
      </w:tr>
      <w:tr w:rsidR="00F20DEC" w:rsidRPr="00EB3ECD" w:rsidTr="009E2086">
        <w:trPr>
          <w:trHeight w:val="288"/>
        </w:trPr>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EB3ECD">
              <w:rPr>
                <w:color w:val="000000"/>
              </w:rPr>
              <w:t>B</w:t>
            </w:r>
          </w:p>
        </w:tc>
        <w:tc>
          <w:tcPr>
            <w:tcW w:w="516" w:type="dxa"/>
            <w:tcBorders>
              <w:top w:val="nil"/>
              <w:left w:val="nil"/>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EB3ECD">
              <w:rPr>
                <w:color w:val="000000"/>
              </w:rPr>
              <w:t>2</w:t>
            </w:r>
          </w:p>
        </w:tc>
        <w:tc>
          <w:tcPr>
            <w:tcW w:w="636" w:type="dxa"/>
            <w:tcBorders>
              <w:top w:val="nil"/>
              <w:left w:val="nil"/>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EB3ECD">
              <w:rPr>
                <w:color w:val="000000"/>
              </w:rPr>
              <w:t>6</w:t>
            </w:r>
          </w:p>
        </w:tc>
        <w:tc>
          <w:tcPr>
            <w:tcW w:w="636" w:type="dxa"/>
            <w:tcBorders>
              <w:top w:val="nil"/>
              <w:left w:val="nil"/>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EB3ECD">
              <w:rPr>
                <w:color w:val="000000"/>
              </w:rPr>
              <w:t>7</w:t>
            </w:r>
          </w:p>
        </w:tc>
        <w:tc>
          <w:tcPr>
            <w:tcW w:w="2129" w:type="dxa"/>
            <w:tcBorders>
              <w:top w:val="nil"/>
              <w:left w:val="nil"/>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Pr>
                <w:color w:val="000000"/>
              </w:rPr>
              <w:t xml:space="preserve"> </w:t>
            </w:r>
            <w:r w:rsidRPr="00722F1F">
              <w:rPr>
                <w:color w:val="000000"/>
                <w:position w:val="-24"/>
              </w:rPr>
              <w:object w:dxaOrig="1380" w:dyaOrig="620">
                <v:shape id="_x0000_i1029" type="#_x0000_t75" style="width:68.65pt;height:31pt" o:ole="">
                  <v:imagedata r:id="rId25" o:title=""/>
                </v:shape>
                <o:OLEObject Type="Embed" ProgID="Equation.DSMT4" ShapeID="_x0000_i1029" DrawAspect="Content" ObjectID="_1549361042" r:id="rId26"/>
              </w:object>
            </w:r>
            <w:r>
              <w:rPr>
                <w:color w:val="000000"/>
              </w:rPr>
              <w:t>6</w:t>
            </w:r>
          </w:p>
        </w:tc>
        <w:tc>
          <w:tcPr>
            <w:tcW w:w="2173" w:type="dxa"/>
            <w:tcBorders>
              <w:top w:val="nil"/>
              <w:left w:val="nil"/>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722F1F">
              <w:rPr>
                <w:color w:val="000000"/>
                <w:position w:val="-28"/>
              </w:rPr>
              <w:object w:dxaOrig="1080" w:dyaOrig="740">
                <v:shape id="_x0000_i1030" type="#_x0000_t75" style="width:53.6pt;height:37.65pt" o:ole="">
                  <v:imagedata r:id="rId27" o:title=""/>
                </v:shape>
                <o:OLEObject Type="Embed" ProgID="Equation.DSMT4" ShapeID="_x0000_i1030" DrawAspect="Content" ObjectID="_1549361043" r:id="rId28"/>
              </w:object>
            </w:r>
            <w:r>
              <w:rPr>
                <w:color w:val="000000"/>
              </w:rPr>
              <w:t xml:space="preserve"> 0.69</w:t>
            </w:r>
          </w:p>
        </w:tc>
      </w:tr>
      <w:tr w:rsidR="00F20DEC" w:rsidRPr="00EB3ECD" w:rsidTr="009E2086">
        <w:trPr>
          <w:trHeight w:val="288"/>
        </w:trPr>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EB3ECD">
              <w:rPr>
                <w:color w:val="000000"/>
              </w:rPr>
              <w:lastRenderedPageBreak/>
              <w:t>C</w:t>
            </w:r>
          </w:p>
        </w:tc>
        <w:tc>
          <w:tcPr>
            <w:tcW w:w="516" w:type="dxa"/>
            <w:tcBorders>
              <w:top w:val="nil"/>
              <w:left w:val="nil"/>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EB3ECD">
              <w:rPr>
                <w:color w:val="000000"/>
              </w:rPr>
              <w:t>3</w:t>
            </w:r>
          </w:p>
        </w:tc>
        <w:tc>
          <w:tcPr>
            <w:tcW w:w="636" w:type="dxa"/>
            <w:tcBorders>
              <w:top w:val="nil"/>
              <w:left w:val="nil"/>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EB3ECD">
              <w:rPr>
                <w:color w:val="000000"/>
              </w:rPr>
              <w:t>3</w:t>
            </w:r>
          </w:p>
        </w:tc>
        <w:tc>
          <w:tcPr>
            <w:tcW w:w="636" w:type="dxa"/>
            <w:tcBorders>
              <w:top w:val="nil"/>
              <w:left w:val="nil"/>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EB3ECD">
              <w:rPr>
                <w:color w:val="000000"/>
              </w:rPr>
              <w:t>6</w:t>
            </w:r>
          </w:p>
        </w:tc>
        <w:tc>
          <w:tcPr>
            <w:tcW w:w="2129" w:type="dxa"/>
            <w:tcBorders>
              <w:top w:val="nil"/>
              <w:left w:val="nil"/>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Pr>
                <w:color w:val="000000"/>
              </w:rPr>
              <w:t xml:space="preserve"> </w:t>
            </w:r>
            <w:r w:rsidRPr="00722F1F">
              <w:rPr>
                <w:color w:val="000000"/>
                <w:position w:val="-24"/>
              </w:rPr>
              <w:object w:dxaOrig="1340" w:dyaOrig="620">
                <v:shape id="_x0000_i1031" type="#_x0000_t75" style="width:67.8pt;height:31pt" o:ole="">
                  <v:imagedata r:id="rId29" o:title=""/>
                </v:shape>
                <o:OLEObject Type="Embed" ProgID="Equation.DSMT4" ShapeID="_x0000_i1031" DrawAspect="Content" ObjectID="_1549361044" r:id="rId30"/>
              </w:object>
            </w:r>
            <w:r>
              <w:rPr>
                <w:color w:val="000000"/>
              </w:rPr>
              <w:t>4</w:t>
            </w:r>
          </w:p>
        </w:tc>
        <w:tc>
          <w:tcPr>
            <w:tcW w:w="2173" w:type="dxa"/>
            <w:tcBorders>
              <w:top w:val="nil"/>
              <w:left w:val="nil"/>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722F1F">
              <w:rPr>
                <w:color w:val="000000"/>
                <w:position w:val="-28"/>
              </w:rPr>
              <w:object w:dxaOrig="1060" w:dyaOrig="740">
                <v:shape id="_x0000_i1032" type="#_x0000_t75" style="width:52.75pt;height:37.65pt" o:ole="">
                  <v:imagedata r:id="rId31" o:title=""/>
                </v:shape>
                <o:OLEObject Type="Embed" ProgID="Equation.DSMT4" ShapeID="_x0000_i1032" DrawAspect="Content" ObjectID="_1549361045" r:id="rId32"/>
              </w:object>
            </w:r>
            <w:r>
              <w:rPr>
                <w:color w:val="000000"/>
              </w:rPr>
              <w:t xml:space="preserve"> 0.25</w:t>
            </w:r>
          </w:p>
        </w:tc>
      </w:tr>
      <w:tr w:rsidR="00F20DEC" w:rsidRPr="00EB3ECD" w:rsidTr="009E2086">
        <w:trPr>
          <w:trHeight w:val="288"/>
        </w:trPr>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EB3ECD">
              <w:rPr>
                <w:color w:val="000000"/>
              </w:rPr>
              <w:t>D</w:t>
            </w:r>
          </w:p>
        </w:tc>
        <w:tc>
          <w:tcPr>
            <w:tcW w:w="516" w:type="dxa"/>
            <w:tcBorders>
              <w:top w:val="nil"/>
              <w:left w:val="nil"/>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EB3ECD">
              <w:rPr>
                <w:color w:val="000000"/>
              </w:rPr>
              <w:t>6</w:t>
            </w:r>
          </w:p>
        </w:tc>
        <w:tc>
          <w:tcPr>
            <w:tcW w:w="636" w:type="dxa"/>
            <w:tcBorders>
              <w:top w:val="nil"/>
              <w:left w:val="nil"/>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EB3ECD">
              <w:rPr>
                <w:color w:val="000000"/>
              </w:rPr>
              <w:t>13</w:t>
            </w:r>
          </w:p>
        </w:tc>
        <w:tc>
          <w:tcPr>
            <w:tcW w:w="636" w:type="dxa"/>
            <w:tcBorders>
              <w:top w:val="nil"/>
              <w:left w:val="nil"/>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EB3ECD">
              <w:rPr>
                <w:color w:val="000000"/>
              </w:rPr>
              <w:t>14</w:t>
            </w:r>
          </w:p>
        </w:tc>
        <w:tc>
          <w:tcPr>
            <w:tcW w:w="2129" w:type="dxa"/>
            <w:tcBorders>
              <w:top w:val="nil"/>
              <w:left w:val="nil"/>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Pr>
                <w:color w:val="000000"/>
              </w:rPr>
              <w:t xml:space="preserve"> </w:t>
            </w:r>
            <w:r w:rsidRPr="00722F1F">
              <w:rPr>
                <w:color w:val="000000"/>
                <w:position w:val="-24"/>
              </w:rPr>
              <w:object w:dxaOrig="1560" w:dyaOrig="620">
                <v:shape id="_x0000_i1033" type="#_x0000_t75" style="width:77.85pt;height:31pt" o:ole="">
                  <v:imagedata r:id="rId33" o:title=""/>
                </v:shape>
                <o:OLEObject Type="Embed" ProgID="Equation.DSMT4" ShapeID="_x0000_i1033" DrawAspect="Content" ObjectID="_1549361046" r:id="rId34"/>
              </w:object>
            </w:r>
            <w:r w:rsidRPr="00EB3ECD">
              <w:rPr>
                <w:color w:val="000000"/>
              </w:rPr>
              <w:t>12</w:t>
            </w:r>
          </w:p>
        </w:tc>
        <w:tc>
          <w:tcPr>
            <w:tcW w:w="2173" w:type="dxa"/>
            <w:tcBorders>
              <w:top w:val="nil"/>
              <w:left w:val="nil"/>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722F1F">
              <w:rPr>
                <w:color w:val="000000"/>
                <w:position w:val="-28"/>
              </w:rPr>
              <w:object w:dxaOrig="1180" w:dyaOrig="740">
                <v:shape id="_x0000_i1034" type="#_x0000_t75" style="width:58.6pt;height:37.65pt" o:ole="">
                  <v:imagedata r:id="rId35" o:title=""/>
                </v:shape>
                <o:OLEObject Type="Embed" ProgID="Equation.DSMT4" ShapeID="_x0000_i1034" DrawAspect="Content" ObjectID="_1549361047" r:id="rId36"/>
              </w:object>
            </w:r>
            <w:r>
              <w:rPr>
                <w:color w:val="000000"/>
              </w:rPr>
              <w:t xml:space="preserve"> 1.7</w:t>
            </w:r>
            <w:r w:rsidRPr="00EB3ECD">
              <w:rPr>
                <w:color w:val="000000"/>
              </w:rPr>
              <w:t>8</w:t>
            </w:r>
          </w:p>
        </w:tc>
      </w:tr>
      <w:tr w:rsidR="00F20DEC" w:rsidRPr="00EB3ECD" w:rsidTr="009E2086">
        <w:trPr>
          <w:trHeight w:val="288"/>
        </w:trPr>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EB3ECD">
              <w:rPr>
                <w:color w:val="000000"/>
              </w:rPr>
              <w:t>E</w:t>
            </w:r>
          </w:p>
        </w:tc>
        <w:tc>
          <w:tcPr>
            <w:tcW w:w="516" w:type="dxa"/>
            <w:tcBorders>
              <w:top w:val="nil"/>
              <w:left w:val="nil"/>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EB3ECD">
              <w:rPr>
                <w:color w:val="000000"/>
              </w:rPr>
              <w:t>3</w:t>
            </w:r>
          </w:p>
        </w:tc>
        <w:tc>
          <w:tcPr>
            <w:tcW w:w="636" w:type="dxa"/>
            <w:tcBorders>
              <w:top w:val="nil"/>
              <w:left w:val="nil"/>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EB3ECD">
              <w:rPr>
                <w:color w:val="000000"/>
              </w:rPr>
              <w:t>6</w:t>
            </w:r>
          </w:p>
        </w:tc>
        <w:tc>
          <w:tcPr>
            <w:tcW w:w="636" w:type="dxa"/>
            <w:tcBorders>
              <w:top w:val="nil"/>
              <w:left w:val="nil"/>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EB3ECD">
              <w:rPr>
                <w:color w:val="000000"/>
              </w:rPr>
              <w:t>12</w:t>
            </w:r>
          </w:p>
        </w:tc>
        <w:tc>
          <w:tcPr>
            <w:tcW w:w="2129" w:type="dxa"/>
            <w:tcBorders>
              <w:top w:val="nil"/>
              <w:left w:val="nil"/>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722F1F">
              <w:rPr>
                <w:color w:val="000000"/>
                <w:position w:val="-24"/>
              </w:rPr>
              <w:object w:dxaOrig="1460" w:dyaOrig="620">
                <v:shape id="_x0000_i1035" type="#_x0000_t75" style="width:73.65pt;height:31pt" o:ole="">
                  <v:imagedata r:id="rId37" o:title=""/>
                </v:shape>
                <o:OLEObject Type="Embed" ProgID="Equation.DSMT4" ShapeID="_x0000_i1035" DrawAspect="Content" ObjectID="_1549361048" r:id="rId38"/>
              </w:object>
            </w:r>
            <w:r>
              <w:rPr>
                <w:color w:val="000000"/>
              </w:rPr>
              <w:t xml:space="preserve"> 7</w:t>
            </w:r>
          </w:p>
        </w:tc>
        <w:tc>
          <w:tcPr>
            <w:tcW w:w="2173" w:type="dxa"/>
            <w:tcBorders>
              <w:top w:val="nil"/>
              <w:left w:val="nil"/>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722F1F">
              <w:rPr>
                <w:color w:val="000000"/>
                <w:position w:val="-28"/>
              </w:rPr>
              <w:object w:dxaOrig="1160" w:dyaOrig="740">
                <v:shape id="_x0000_i1036" type="#_x0000_t75" style="width:58.6pt;height:37.65pt" o:ole="">
                  <v:imagedata r:id="rId39" o:title=""/>
                </v:shape>
                <o:OLEObject Type="Embed" ProgID="Equation.DSMT4" ShapeID="_x0000_i1036" DrawAspect="Content" ObjectID="_1549361049" r:id="rId40"/>
              </w:object>
            </w:r>
            <w:r>
              <w:rPr>
                <w:color w:val="000000"/>
              </w:rPr>
              <w:t xml:space="preserve"> 2.25</w:t>
            </w:r>
          </w:p>
        </w:tc>
      </w:tr>
      <w:tr w:rsidR="00F20DEC" w:rsidRPr="00EB3ECD" w:rsidTr="009E2086">
        <w:trPr>
          <w:trHeight w:val="288"/>
        </w:trPr>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EB3ECD">
              <w:rPr>
                <w:color w:val="000000"/>
              </w:rPr>
              <w:t>F</w:t>
            </w:r>
          </w:p>
        </w:tc>
        <w:tc>
          <w:tcPr>
            <w:tcW w:w="516" w:type="dxa"/>
            <w:tcBorders>
              <w:top w:val="nil"/>
              <w:left w:val="nil"/>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EB3ECD">
              <w:rPr>
                <w:color w:val="000000"/>
              </w:rPr>
              <w:t>6</w:t>
            </w:r>
          </w:p>
        </w:tc>
        <w:tc>
          <w:tcPr>
            <w:tcW w:w="636" w:type="dxa"/>
            <w:tcBorders>
              <w:top w:val="nil"/>
              <w:left w:val="nil"/>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EB3ECD">
              <w:rPr>
                <w:color w:val="000000"/>
              </w:rPr>
              <w:t>8</w:t>
            </w:r>
          </w:p>
        </w:tc>
        <w:tc>
          <w:tcPr>
            <w:tcW w:w="636" w:type="dxa"/>
            <w:tcBorders>
              <w:top w:val="nil"/>
              <w:left w:val="nil"/>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EB3ECD">
              <w:rPr>
                <w:color w:val="000000"/>
              </w:rPr>
              <w:t>16</w:t>
            </w:r>
          </w:p>
        </w:tc>
        <w:tc>
          <w:tcPr>
            <w:tcW w:w="2129" w:type="dxa"/>
            <w:tcBorders>
              <w:top w:val="nil"/>
              <w:left w:val="nil"/>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722F1F">
              <w:rPr>
                <w:color w:val="000000"/>
                <w:position w:val="-24"/>
              </w:rPr>
              <w:object w:dxaOrig="1460" w:dyaOrig="620">
                <v:shape id="_x0000_i1037" type="#_x0000_t75" style="width:73.65pt;height:31pt" o:ole="">
                  <v:imagedata r:id="rId41" o:title=""/>
                </v:shape>
                <o:OLEObject Type="Embed" ProgID="Equation.DSMT4" ShapeID="_x0000_i1037" DrawAspect="Content" ObjectID="_1549361050" r:id="rId42"/>
              </w:object>
            </w:r>
            <w:r>
              <w:rPr>
                <w:color w:val="000000"/>
              </w:rPr>
              <w:t xml:space="preserve"> </w:t>
            </w:r>
            <w:r w:rsidRPr="00EB3ECD">
              <w:rPr>
                <w:color w:val="000000"/>
              </w:rPr>
              <w:t>9</w:t>
            </w:r>
          </w:p>
        </w:tc>
        <w:tc>
          <w:tcPr>
            <w:tcW w:w="2173" w:type="dxa"/>
            <w:tcBorders>
              <w:top w:val="nil"/>
              <w:left w:val="nil"/>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722F1F">
              <w:rPr>
                <w:color w:val="000000"/>
                <w:position w:val="-28"/>
              </w:rPr>
              <w:object w:dxaOrig="1180" w:dyaOrig="740">
                <v:shape id="_x0000_i1038" type="#_x0000_t75" style="width:58.6pt;height:37.65pt" o:ole="">
                  <v:imagedata r:id="rId43" o:title=""/>
                </v:shape>
                <o:OLEObject Type="Embed" ProgID="Equation.DSMT4" ShapeID="_x0000_i1038" DrawAspect="Content" ObjectID="_1549361051" r:id="rId44"/>
              </w:object>
            </w:r>
            <w:r>
              <w:rPr>
                <w:color w:val="000000"/>
              </w:rPr>
              <w:t xml:space="preserve"> 2.78</w:t>
            </w:r>
          </w:p>
        </w:tc>
      </w:tr>
      <w:tr w:rsidR="00F20DEC" w:rsidRPr="00EB3ECD" w:rsidTr="009E2086">
        <w:trPr>
          <w:trHeight w:val="288"/>
        </w:trPr>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EB3ECD">
              <w:rPr>
                <w:color w:val="000000"/>
              </w:rPr>
              <w:t>G</w:t>
            </w:r>
          </w:p>
        </w:tc>
        <w:tc>
          <w:tcPr>
            <w:tcW w:w="516" w:type="dxa"/>
            <w:tcBorders>
              <w:top w:val="nil"/>
              <w:left w:val="nil"/>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EB3ECD">
              <w:rPr>
                <w:color w:val="000000"/>
              </w:rPr>
              <w:t>1</w:t>
            </w:r>
          </w:p>
        </w:tc>
        <w:tc>
          <w:tcPr>
            <w:tcW w:w="636" w:type="dxa"/>
            <w:tcBorders>
              <w:top w:val="nil"/>
              <w:left w:val="nil"/>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EB3ECD">
              <w:rPr>
                <w:color w:val="000000"/>
              </w:rPr>
              <w:t>5</w:t>
            </w:r>
          </w:p>
        </w:tc>
        <w:tc>
          <w:tcPr>
            <w:tcW w:w="636" w:type="dxa"/>
            <w:tcBorders>
              <w:top w:val="nil"/>
              <w:left w:val="nil"/>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EB3ECD">
              <w:rPr>
                <w:color w:val="000000"/>
              </w:rPr>
              <w:t>6</w:t>
            </w:r>
          </w:p>
        </w:tc>
        <w:tc>
          <w:tcPr>
            <w:tcW w:w="2129" w:type="dxa"/>
            <w:tcBorders>
              <w:top w:val="nil"/>
              <w:left w:val="nil"/>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722F1F">
              <w:rPr>
                <w:color w:val="000000"/>
                <w:position w:val="-24"/>
              </w:rPr>
              <w:object w:dxaOrig="1320" w:dyaOrig="620">
                <v:shape id="_x0000_i1039" type="#_x0000_t75" style="width:66.15pt;height:31pt" o:ole="">
                  <v:imagedata r:id="rId45" o:title=""/>
                </v:shape>
                <o:OLEObject Type="Embed" ProgID="Equation.DSMT4" ShapeID="_x0000_i1039" DrawAspect="Content" ObjectID="_1549361052" r:id="rId46"/>
              </w:object>
            </w:r>
            <w:r>
              <w:rPr>
                <w:color w:val="000000"/>
              </w:rPr>
              <w:t xml:space="preserve"> 5</w:t>
            </w:r>
          </w:p>
        </w:tc>
        <w:tc>
          <w:tcPr>
            <w:tcW w:w="2173" w:type="dxa"/>
            <w:tcBorders>
              <w:top w:val="nil"/>
              <w:left w:val="nil"/>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722F1F">
              <w:rPr>
                <w:color w:val="000000"/>
                <w:position w:val="-28"/>
              </w:rPr>
              <w:object w:dxaOrig="1040" w:dyaOrig="740">
                <v:shape id="_x0000_i1040" type="#_x0000_t75" style="width:52.75pt;height:37.65pt" o:ole="">
                  <v:imagedata r:id="rId47" o:title=""/>
                </v:shape>
                <o:OLEObject Type="Embed" ProgID="Equation.DSMT4" ShapeID="_x0000_i1040" DrawAspect="Content" ObjectID="_1549361053" r:id="rId48"/>
              </w:object>
            </w:r>
            <w:r>
              <w:rPr>
                <w:color w:val="000000"/>
              </w:rPr>
              <w:t xml:space="preserve"> 0.69</w:t>
            </w:r>
          </w:p>
        </w:tc>
      </w:tr>
    </w:tbl>
    <w:p w:rsidR="00F20DEC" w:rsidRDefault="00F20DEC" w:rsidP="00F20DEC">
      <w:pPr>
        <w:pStyle w:val="CRGENQ"/>
        <w:keepLines w:val="0"/>
        <w:widowControl w:val="0"/>
        <w:tabs>
          <w:tab w:val="clear" w:pos="180"/>
          <w:tab w:val="decimal" w:pos="238"/>
        </w:tabs>
        <w:spacing w:line="240" w:lineRule="auto"/>
        <w:ind w:left="180" w:firstLine="0"/>
        <w:jc w:val="left"/>
        <w:rPr>
          <w:rFonts w:ascii="Times New Roman" w:hAnsi="Times New Roman"/>
          <w:noProof w:val="0"/>
          <w:sz w:val="24"/>
        </w:rPr>
      </w:pPr>
    </w:p>
    <w:p w:rsidR="00A94162" w:rsidRDefault="00A94162" w:rsidP="00F20DEC">
      <w:pPr>
        <w:pStyle w:val="CRGENQ"/>
        <w:keepLines w:val="0"/>
        <w:widowControl w:val="0"/>
        <w:tabs>
          <w:tab w:val="clear" w:pos="180"/>
          <w:tab w:val="decimal" w:pos="238"/>
        </w:tabs>
        <w:spacing w:line="240" w:lineRule="auto"/>
        <w:ind w:left="180" w:firstLine="0"/>
        <w:jc w:val="left"/>
        <w:rPr>
          <w:rFonts w:ascii="Times New Roman" w:hAnsi="Times New Roman"/>
          <w:noProof w:val="0"/>
          <w:sz w:val="24"/>
        </w:rPr>
      </w:pPr>
    </w:p>
    <w:p w:rsidR="00F20DEC" w:rsidRDefault="00F20DEC" w:rsidP="00F20DEC">
      <w:pPr>
        <w:pStyle w:val="CRGENQ"/>
        <w:keepLines w:val="0"/>
        <w:widowControl w:val="0"/>
        <w:tabs>
          <w:tab w:val="clear" w:pos="180"/>
          <w:tab w:val="decimal" w:pos="238"/>
        </w:tabs>
        <w:spacing w:line="240" w:lineRule="auto"/>
        <w:ind w:left="180" w:firstLine="0"/>
        <w:jc w:val="left"/>
        <w:rPr>
          <w:rFonts w:ascii="Times New Roman" w:hAnsi="Times New Roman"/>
          <w:noProof w:val="0"/>
          <w:sz w:val="24"/>
        </w:rPr>
      </w:pPr>
      <w:r>
        <w:rPr>
          <w:rFonts w:ascii="Times New Roman" w:hAnsi="Times New Roman"/>
          <w:noProof w:val="0"/>
          <w:sz w:val="24"/>
        </w:rPr>
        <w:t>19c. The project duration is 22 weeks.</w:t>
      </w:r>
    </w:p>
    <w:p w:rsidR="00F20DEC" w:rsidRDefault="00F20DEC" w:rsidP="00F20DEC">
      <w:pPr>
        <w:pStyle w:val="CRGENQ"/>
        <w:keepLines w:val="0"/>
        <w:widowControl w:val="0"/>
        <w:tabs>
          <w:tab w:val="clear" w:pos="180"/>
          <w:tab w:val="decimal" w:pos="238"/>
        </w:tabs>
        <w:spacing w:line="240" w:lineRule="auto"/>
        <w:ind w:left="180" w:firstLine="0"/>
        <w:jc w:val="left"/>
        <w:rPr>
          <w:rFonts w:ascii="Times New Roman" w:hAnsi="Times New Roman"/>
          <w:noProof w:val="0"/>
          <w:sz w:val="24"/>
        </w:rPr>
      </w:pPr>
      <w:r>
        <w:drawing>
          <wp:inline distT="0" distB="0" distL="0" distR="0">
            <wp:extent cx="5610225" cy="4000500"/>
            <wp:effectExtent l="0" t="0" r="9525"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cstate="print"/>
                    <a:stretch>
                      <a:fillRect/>
                    </a:stretch>
                  </pic:blipFill>
                  <pic:spPr>
                    <a:xfrm>
                      <a:off x="0" y="0"/>
                      <a:ext cx="5610225" cy="4000500"/>
                    </a:xfrm>
                    <a:prstGeom prst="rect">
                      <a:avLst/>
                    </a:prstGeom>
                  </pic:spPr>
                </pic:pic>
              </a:graphicData>
            </a:graphic>
          </wp:inline>
        </w:drawing>
      </w:r>
    </w:p>
    <w:p w:rsidR="00F20DEC" w:rsidRDefault="00F20DEC" w:rsidP="00F20DEC">
      <w:pPr>
        <w:pStyle w:val="CRGENQ"/>
        <w:keepLines w:val="0"/>
        <w:widowControl w:val="0"/>
        <w:tabs>
          <w:tab w:val="clear" w:pos="180"/>
          <w:tab w:val="decimal" w:pos="238"/>
        </w:tabs>
        <w:spacing w:line="240" w:lineRule="auto"/>
        <w:ind w:left="180" w:firstLine="0"/>
        <w:jc w:val="left"/>
        <w:rPr>
          <w:rFonts w:ascii="Times New Roman" w:hAnsi="Times New Roman"/>
          <w:noProof w:val="0"/>
          <w:sz w:val="24"/>
        </w:rPr>
      </w:pPr>
    </w:p>
    <w:p w:rsidR="007646E8" w:rsidRDefault="00F20DEC" w:rsidP="00F20DEC">
      <w:pPr>
        <w:pStyle w:val="CRGENQ"/>
        <w:keepLines w:val="0"/>
        <w:widowControl w:val="0"/>
        <w:tabs>
          <w:tab w:val="clear" w:pos="180"/>
          <w:tab w:val="decimal" w:pos="238"/>
        </w:tabs>
        <w:spacing w:line="240" w:lineRule="auto"/>
        <w:ind w:left="180" w:firstLine="0"/>
        <w:jc w:val="left"/>
        <w:rPr>
          <w:rFonts w:ascii="Times New Roman" w:hAnsi="Times New Roman"/>
          <w:noProof w:val="0"/>
          <w:sz w:val="24"/>
        </w:rPr>
      </w:pPr>
      <w:r>
        <w:rPr>
          <w:rFonts w:ascii="Times New Roman" w:hAnsi="Times New Roman"/>
          <w:noProof w:val="0"/>
          <w:sz w:val="24"/>
        </w:rPr>
        <w:t>19d. The critical path is B</w:t>
      </w:r>
      <w:r w:rsidR="007646E8">
        <w:rPr>
          <w:rFonts w:ascii="Times New Roman" w:hAnsi="Times New Roman"/>
          <w:noProof w:val="0"/>
          <w:sz w:val="24"/>
        </w:rPr>
        <w:t xml:space="preserve"> – </w:t>
      </w:r>
      <w:r>
        <w:rPr>
          <w:rFonts w:ascii="Times New Roman" w:hAnsi="Times New Roman"/>
          <w:noProof w:val="0"/>
          <w:sz w:val="24"/>
        </w:rPr>
        <w:t>C</w:t>
      </w:r>
      <w:r w:rsidR="007646E8">
        <w:rPr>
          <w:rFonts w:ascii="Times New Roman" w:hAnsi="Times New Roman"/>
          <w:noProof w:val="0"/>
          <w:sz w:val="24"/>
        </w:rPr>
        <w:t xml:space="preserve"> – </w:t>
      </w:r>
      <w:r>
        <w:rPr>
          <w:rFonts w:ascii="Times New Roman" w:hAnsi="Times New Roman"/>
          <w:noProof w:val="0"/>
          <w:sz w:val="24"/>
        </w:rPr>
        <w:t>E</w:t>
      </w:r>
      <w:r w:rsidR="007646E8">
        <w:rPr>
          <w:rFonts w:ascii="Times New Roman" w:hAnsi="Times New Roman"/>
          <w:noProof w:val="0"/>
          <w:sz w:val="24"/>
        </w:rPr>
        <w:t xml:space="preserve"> – </w:t>
      </w:r>
      <w:r>
        <w:rPr>
          <w:rFonts w:ascii="Times New Roman" w:hAnsi="Times New Roman"/>
          <w:noProof w:val="0"/>
          <w:sz w:val="24"/>
        </w:rPr>
        <w:t>G. Other paths are B</w:t>
      </w:r>
      <w:r w:rsidR="007646E8">
        <w:rPr>
          <w:rFonts w:ascii="Times New Roman" w:hAnsi="Times New Roman"/>
          <w:noProof w:val="0"/>
          <w:sz w:val="24"/>
        </w:rPr>
        <w:t xml:space="preserve"> – </w:t>
      </w:r>
      <w:r>
        <w:rPr>
          <w:rFonts w:ascii="Times New Roman" w:hAnsi="Times New Roman"/>
          <w:noProof w:val="0"/>
          <w:sz w:val="24"/>
        </w:rPr>
        <w:t>F</w:t>
      </w:r>
      <w:r w:rsidR="007646E8">
        <w:rPr>
          <w:rFonts w:ascii="Times New Roman" w:hAnsi="Times New Roman"/>
          <w:noProof w:val="0"/>
          <w:sz w:val="24"/>
        </w:rPr>
        <w:t xml:space="preserve"> – </w:t>
      </w:r>
      <w:r>
        <w:rPr>
          <w:rFonts w:ascii="Times New Roman" w:hAnsi="Times New Roman"/>
          <w:noProof w:val="0"/>
          <w:sz w:val="24"/>
        </w:rPr>
        <w:t>G with a slack of 2, A</w:t>
      </w:r>
      <w:r w:rsidR="007646E8">
        <w:rPr>
          <w:rFonts w:ascii="Times New Roman" w:hAnsi="Times New Roman"/>
          <w:noProof w:val="0"/>
          <w:sz w:val="24"/>
        </w:rPr>
        <w:t xml:space="preserve"> – </w:t>
      </w:r>
      <w:r>
        <w:rPr>
          <w:rFonts w:ascii="Times New Roman" w:hAnsi="Times New Roman"/>
          <w:noProof w:val="0"/>
          <w:sz w:val="24"/>
        </w:rPr>
        <w:t>E</w:t>
      </w:r>
      <w:r w:rsidR="007646E8">
        <w:rPr>
          <w:rFonts w:ascii="Times New Roman" w:hAnsi="Times New Roman"/>
          <w:noProof w:val="0"/>
          <w:sz w:val="24"/>
        </w:rPr>
        <w:t xml:space="preserve"> – </w:t>
      </w:r>
      <w:r>
        <w:rPr>
          <w:rFonts w:ascii="Times New Roman" w:hAnsi="Times New Roman"/>
          <w:noProof w:val="0"/>
          <w:sz w:val="24"/>
        </w:rPr>
        <w:t>G with a slack of 1, and A</w:t>
      </w:r>
      <w:r w:rsidR="007646E8">
        <w:rPr>
          <w:rFonts w:ascii="Times New Roman" w:hAnsi="Times New Roman"/>
          <w:noProof w:val="0"/>
          <w:sz w:val="24"/>
        </w:rPr>
        <w:t xml:space="preserve"> – </w:t>
      </w:r>
      <w:r>
        <w:rPr>
          <w:rFonts w:ascii="Times New Roman" w:hAnsi="Times New Roman"/>
          <w:noProof w:val="0"/>
          <w:sz w:val="24"/>
        </w:rPr>
        <w:t>D</w:t>
      </w:r>
      <w:r w:rsidR="007646E8">
        <w:rPr>
          <w:rFonts w:ascii="Times New Roman" w:hAnsi="Times New Roman"/>
          <w:noProof w:val="0"/>
          <w:sz w:val="24"/>
        </w:rPr>
        <w:t xml:space="preserve"> – </w:t>
      </w:r>
      <w:r>
        <w:rPr>
          <w:rFonts w:ascii="Times New Roman" w:hAnsi="Times New Roman"/>
          <w:noProof w:val="0"/>
          <w:sz w:val="24"/>
        </w:rPr>
        <w:t>G with a slack of 1.</w:t>
      </w:r>
    </w:p>
    <w:p w:rsidR="007646E8" w:rsidRDefault="00DA4776" w:rsidP="00F20DEC">
      <w:pPr>
        <w:pStyle w:val="CRGENQ"/>
        <w:keepLines w:val="0"/>
        <w:widowControl w:val="0"/>
        <w:tabs>
          <w:tab w:val="clear" w:pos="180"/>
          <w:tab w:val="decimal" w:pos="238"/>
        </w:tabs>
        <w:spacing w:line="240" w:lineRule="auto"/>
        <w:ind w:left="180" w:firstLine="0"/>
        <w:jc w:val="left"/>
        <w:rPr>
          <w:rFonts w:ascii="Times New Roman" w:hAnsi="Times New Roman"/>
          <w:sz w:val="24"/>
          <w:szCs w:val="24"/>
        </w:rPr>
      </w:pPr>
      <w:r>
        <w:rPr>
          <w:rFonts w:ascii="Times New Roman" w:hAnsi="Times New Roman"/>
          <w:noProof w:val="0"/>
          <w:sz w:val="24"/>
        </w:rPr>
        <w:t>Cognitive Domain: Application</w:t>
      </w:r>
    </w:p>
    <w:p w:rsidR="00F20DEC" w:rsidRDefault="00DA4776" w:rsidP="00F20DEC">
      <w:pPr>
        <w:pStyle w:val="CRGENQ"/>
        <w:keepLines w:val="0"/>
        <w:widowControl w:val="0"/>
        <w:tabs>
          <w:tab w:val="clear" w:pos="180"/>
          <w:tab w:val="decimal" w:pos="238"/>
        </w:tabs>
        <w:spacing w:line="240" w:lineRule="auto"/>
        <w:ind w:left="180" w:firstLine="0"/>
        <w:jc w:val="left"/>
        <w:rPr>
          <w:rFonts w:ascii="Times New Roman" w:hAnsi="Times New Roman"/>
          <w:noProof w:val="0"/>
          <w:sz w:val="24"/>
        </w:rPr>
      </w:pPr>
      <w:r>
        <w:rPr>
          <w:rFonts w:ascii="Times New Roman" w:hAnsi="Times New Roman"/>
          <w:sz w:val="24"/>
          <w:szCs w:val="24"/>
        </w:rPr>
        <w:t>Difficulty Level: Hard</w:t>
      </w:r>
    </w:p>
    <w:p w:rsidR="00F20DEC" w:rsidRDefault="00F20DEC" w:rsidP="00F20DEC">
      <w:pPr>
        <w:pStyle w:val="CRGENQ"/>
        <w:keepLines w:val="0"/>
        <w:widowControl w:val="0"/>
        <w:tabs>
          <w:tab w:val="clear" w:pos="180"/>
          <w:tab w:val="decimal" w:pos="238"/>
        </w:tabs>
        <w:spacing w:line="240" w:lineRule="auto"/>
        <w:ind w:left="180" w:firstLine="0"/>
        <w:jc w:val="left"/>
        <w:rPr>
          <w:rFonts w:ascii="Times New Roman" w:hAnsi="Times New Roman"/>
          <w:noProof w:val="0"/>
          <w:sz w:val="24"/>
        </w:rPr>
      </w:pPr>
    </w:p>
    <w:p w:rsidR="00F20DEC" w:rsidRDefault="00F20DEC" w:rsidP="00F20DEC">
      <w:pPr>
        <w:pStyle w:val="CRGENQ"/>
        <w:keepLines w:val="0"/>
        <w:widowControl w:val="0"/>
        <w:tabs>
          <w:tab w:val="clear" w:pos="180"/>
          <w:tab w:val="decimal" w:pos="238"/>
        </w:tabs>
        <w:spacing w:line="240" w:lineRule="auto"/>
        <w:ind w:left="180" w:firstLine="0"/>
        <w:jc w:val="left"/>
        <w:rPr>
          <w:rFonts w:ascii="Times New Roman" w:hAnsi="Times New Roman"/>
          <w:noProof w:val="0"/>
          <w:sz w:val="24"/>
        </w:rPr>
      </w:pPr>
      <w:r>
        <w:rPr>
          <w:rFonts w:ascii="Times New Roman" w:hAnsi="Times New Roman"/>
          <w:noProof w:val="0"/>
          <w:sz w:val="24"/>
        </w:rPr>
        <w:t>20.</w:t>
      </w:r>
    </w:p>
    <w:tbl>
      <w:tblPr>
        <w:tblW w:w="5827" w:type="dxa"/>
        <w:tblInd w:w="535" w:type="dxa"/>
        <w:tblLook w:val="04A0" w:firstRow="1" w:lastRow="0" w:firstColumn="1" w:lastColumn="0" w:noHBand="0" w:noVBand="1"/>
      </w:tblPr>
      <w:tblGrid>
        <w:gridCol w:w="1183"/>
        <w:gridCol w:w="636"/>
        <w:gridCol w:w="636"/>
        <w:gridCol w:w="636"/>
        <w:gridCol w:w="2736"/>
      </w:tblGrid>
      <w:tr w:rsidR="00F20DEC" w:rsidRPr="00EB3ECD" w:rsidTr="009E2086">
        <w:trPr>
          <w:trHeight w:val="288"/>
        </w:trPr>
        <w:tc>
          <w:tcPr>
            <w:tcW w:w="11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0DEC" w:rsidRPr="009350B1" w:rsidRDefault="007276BC" w:rsidP="009E2086">
            <w:pPr>
              <w:keepNext/>
              <w:keepLines/>
              <w:spacing w:before="200" w:after="0"/>
              <w:ind w:left="180"/>
              <w:jc w:val="center"/>
              <w:outlineLvl w:val="8"/>
              <w:rPr>
                <w:i/>
                <w:color w:val="000000"/>
              </w:rPr>
            </w:pPr>
            <w:r w:rsidRPr="009350B1">
              <w:rPr>
                <w:i/>
                <w:color w:val="000000"/>
              </w:rPr>
              <w:t>Activity</w:t>
            </w:r>
          </w:p>
        </w:tc>
        <w:tc>
          <w:tcPr>
            <w:tcW w:w="636" w:type="dxa"/>
            <w:tcBorders>
              <w:top w:val="single" w:sz="4" w:space="0" w:color="auto"/>
              <w:left w:val="nil"/>
              <w:bottom w:val="single" w:sz="4" w:space="0" w:color="auto"/>
              <w:right w:val="single" w:sz="4" w:space="0" w:color="auto"/>
            </w:tcBorders>
            <w:shd w:val="clear" w:color="auto" w:fill="auto"/>
            <w:noWrap/>
            <w:vAlign w:val="bottom"/>
            <w:hideMark/>
          </w:tcPr>
          <w:p w:rsidR="00F20DEC" w:rsidRPr="009350B1" w:rsidRDefault="007276BC" w:rsidP="009E2086">
            <w:pPr>
              <w:keepNext/>
              <w:keepLines/>
              <w:spacing w:before="200" w:after="0"/>
              <w:ind w:left="180"/>
              <w:jc w:val="center"/>
              <w:outlineLvl w:val="8"/>
              <w:rPr>
                <w:i/>
                <w:color w:val="000000"/>
              </w:rPr>
            </w:pPr>
            <w:r w:rsidRPr="009350B1">
              <w:rPr>
                <w:i/>
                <w:color w:val="000000"/>
              </w:rPr>
              <w:t>a</w:t>
            </w:r>
          </w:p>
        </w:tc>
        <w:tc>
          <w:tcPr>
            <w:tcW w:w="636" w:type="dxa"/>
            <w:tcBorders>
              <w:top w:val="single" w:sz="4" w:space="0" w:color="auto"/>
              <w:left w:val="nil"/>
              <w:bottom w:val="single" w:sz="4" w:space="0" w:color="auto"/>
              <w:right w:val="single" w:sz="4" w:space="0" w:color="auto"/>
            </w:tcBorders>
            <w:shd w:val="clear" w:color="auto" w:fill="auto"/>
            <w:noWrap/>
            <w:vAlign w:val="bottom"/>
            <w:hideMark/>
          </w:tcPr>
          <w:p w:rsidR="00F20DEC" w:rsidRPr="009350B1" w:rsidRDefault="007276BC" w:rsidP="009E2086">
            <w:pPr>
              <w:keepNext/>
              <w:keepLines/>
              <w:spacing w:before="200" w:after="0"/>
              <w:ind w:left="180"/>
              <w:jc w:val="center"/>
              <w:outlineLvl w:val="8"/>
              <w:rPr>
                <w:i/>
                <w:color w:val="000000"/>
              </w:rPr>
            </w:pPr>
            <w:r w:rsidRPr="009350B1">
              <w:rPr>
                <w:i/>
                <w:color w:val="000000"/>
              </w:rPr>
              <w:t>m</w:t>
            </w:r>
          </w:p>
        </w:tc>
        <w:tc>
          <w:tcPr>
            <w:tcW w:w="636" w:type="dxa"/>
            <w:tcBorders>
              <w:top w:val="single" w:sz="4" w:space="0" w:color="auto"/>
              <w:left w:val="nil"/>
              <w:bottom w:val="single" w:sz="4" w:space="0" w:color="auto"/>
              <w:right w:val="single" w:sz="4" w:space="0" w:color="auto"/>
            </w:tcBorders>
            <w:shd w:val="clear" w:color="auto" w:fill="auto"/>
            <w:noWrap/>
            <w:vAlign w:val="bottom"/>
            <w:hideMark/>
          </w:tcPr>
          <w:p w:rsidR="00F20DEC" w:rsidRPr="009350B1" w:rsidRDefault="007276BC" w:rsidP="009E2086">
            <w:pPr>
              <w:keepNext/>
              <w:keepLines/>
              <w:spacing w:before="200" w:after="0"/>
              <w:ind w:left="180"/>
              <w:jc w:val="center"/>
              <w:outlineLvl w:val="8"/>
              <w:rPr>
                <w:i/>
                <w:color w:val="000000"/>
              </w:rPr>
            </w:pPr>
            <w:r w:rsidRPr="009350B1">
              <w:rPr>
                <w:i/>
                <w:color w:val="000000"/>
              </w:rPr>
              <w:t>b</w:t>
            </w:r>
          </w:p>
        </w:tc>
        <w:tc>
          <w:tcPr>
            <w:tcW w:w="2736" w:type="dxa"/>
            <w:tcBorders>
              <w:top w:val="single" w:sz="4" w:space="0" w:color="auto"/>
              <w:left w:val="nil"/>
              <w:bottom w:val="single" w:sz="4" w:space="0" w:color="auto"/>
              <w:right w:val="single" w:sz="4" w:space="0" w:color="auto"/>
            </w:tcBorders>
            <w:shd w:val="clear" w:color="auto" w:fill="auto"/>
            <w:noWrap/>
            <w:vAlign w:val="bottom"/>
            <w:hideMark/>
          </w:tcPr>
          <w:p w:rsidR="00F20DEC" w:rsidRPr="009350B1" w:rsidRDefault="007276BC" w:rsidP="009E2086">
            <w:pPr>
              <w:keepNext/>
              <w:keepLines/>
              <w:spacing w:before="200" w:after="0"/>
              <w:ind w:left="180"/>
              <w:jc w:val="center"/>
              <w:outlineLvl w:val="8"/>
              <w:rPr>
                <w:i/>
                <w:color w:val="000000"/>
              </w:rPr>
            </w:pPr>
            <w:r w:rsidRPr="009350B1">
              <w:rPr>
                <w:i/>
                <w:color w:val="000000"/>
              </w:rPr>
              <w:t>T</w:t>
            </w:r>
            <w:r w:rsidRPr="009350B1">
              <w:rPr>
                <w:i/>
                <w:color w:val="000000"/>
                <w:vertAlign w:val="subscript"/>
              </w:rPr>
              <w:t>E</w:t>
            </w:r>
          </w:p>
        </w:tc>
      </w:tr>
      <w:tr w:rsidR="00F20DEC" w:rsidRPr="00EB3ECD" w:rsidTr="009E2086">
        <w:trPr>
          <w:trHeight w:val="288"/>
        </w:trPr>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EB3ECD">
              <w:rPr>
                <w:color w:val="000000"/>
              </w:rPr>
              <w:t>A</w:t>
            </w:r>
          </w:p>
        </w:tc>
        <w:tc>
          <w:tcPr>
            <w:tcW w:w="636" w:type="dxa"/>
            <w:tcBorders>
              <w:top w:val="nil"/>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4</w:t>
            </w:r>
          </w:p>
        </w:tc>
        <w:tc>
          <w:tcPr>
            <w:tcW w:w="636" w:type="dxa"/>
            <w:tcBorders>
              <w:top w:val="nil"/>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5</w:t>
            </w:r>
          </w:p>
        </w:tc>
        <w:tc>
          <w:tcPr>
            <w:tcW w:w="636" w:type="dxa"/>
            <w:tcBorders>
              <w:top w:val="nil"/>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10</w:t>
            </w:r>
          </w:p>
        </w:tc>
        <w:tc>
          <w:tcPr>
            <w:tcW w:w="2736" w:type="dxa"/>
            <w:tcBorders>
              <w:top w:val="nil"/>
              <w:left w:val="nil"/>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722F1F">
              <w:rPr>
                <w:color w:val="000000"/>
                <w:position w:val="-24"/>
              </w:rPr>
              <w:object w:dxaOrig="1460" w:dyaOrig="620">
                <v:shape id="_x0000_i1041" type="#_x0000_t75" style="width:73.65pt;height:31pt" o:ole="">
                  <v:imagedata r:id="rId50" o:title=""/>
                </v:shape>
                <o:OLEObject Type="Embed" ProgID="Equation.DSMT4" ShapeID="_x0000_i1041" DrawAspect="Content" ObjectID="_1549361054" r:id="rId51"/>
              </w:object>
            </w:r>
            <w:r>
              <w:rPr>
                <w:color w:val="000000"/>
              </w:rPr>
              <w:t xml:space="preserve"> 5.67</w:t>
            </w:r>
          </w:p>
        </w:tc>
      </w:tr>
      <w:tr w:rsidR="00F20DEC" w:rsidRPr="00EB3ECD" w:rsidTr="009E2086">
        <w:trPr>
          <w:trHeight w:val="288"/>
        </w:trPr>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EB3ECD">
              <w:rPr>
                <w:color w:val="000000"/>
              </w:rPr>
              <w:t>B</w:t>
            </w:r>
          </w:p>
        </w:tc>
        <w:tc>
          <w:tcPr>
            <w:tcW w:w="636" w:type="dxa"/>
            <w:tcBorders>
              <w:top w:val="nil"/>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4</w:t>
            </w:r>
          </w:p>
        </w:tc>
        <w:tc>
          <w:tcPr>
            <w:tcW w:w="636" w:type="dxa"/>
            <w:tcBorders>
              <w:top w:val="nil"/>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6</w:t>
            </w:r>
          </w:p>
        </w:tc>
        <w:tc>
          <w:tcPr>
            <w:tcW w:w="636" w:type="dxa"/>
            <w:tcBorders>
              <w:top w:val="nil"/>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9</w:t>
            </w:r>
          </w:p>
        </w:tc>
        <w:tc>
          <w:tcPr>
            <w:tcW w:w="2736" w:type="dxa"/>
            <w:tcBorders>
              <w:top w:val="nil"/>
              <w:left w:val="nil"/>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Pr>
                <w:color w:val="000000"/>
              </w:rPr>
              <w:t xml:space="preserve"> </w:t>
            </w:r>
            <w:r w:rsidRPr="00722F1F">
              <w:rPr>
                <w:color w:val="000000"/>
                <w:position w:val="-24"/>
              </w:rPr>
              <w:object w:dxaOrig="1359" w:dyaOrig="620">
                <v:shape id="_x0000_i1042" type="#_x0000_t75" style="width:67.8pt;height:31pt" o:ole="">
                  <v:imagedata r:id="rId52" o:title=""/>
                </v:shape>
                <o:OLEObject Type="Embed" ProgID="Equation.DSMT4" ShapeID="_x0000_i1042" DrawAspect="Content" ObjectID="_1549361055" r:id="rId53"/>
              </w:object>
            </w:r>
            <w:r>
              <w:rPr>
                <w:color w:val="000000"/>
              </w:rPr>
              <w:t>6.17</w:t>
            </w:r>
          </w:p>
        </w:tc>
      </w:tr>
      <w:tr w:rsidR="00F20DEC" w:rsidRPr="00EB3ECD" w:rsidTr="009E2086">
        <w:trPr>
          <w:trHeight w:val="288"/>
        </w:trPr>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EB3ECD">
              <w:rPr>
                <w:color w:val="000000"/>
              </w:rPr>
              <w:t>C</w:t>
            </w:r>
          </w:p>
        </w:tc>
        <w:tc>
          <w:tcPr>
            <w:tcW w:w="636" w:type="dxa"/>
            <w:tcBorders>
              <w:top w:val="nil"/>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2</w:t>
            </w:r>
          </w:p>
        </w:tc>
        <w:tc>
          <w:tcPr>
            <w:tcW w:w="636" w:type="dxa"/>
            <w:tcBorders>
              <w:top w:val="nil"/>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5</w:t>
            </w:r>
          </w:p>
        </w:tc>
        <w:tc>
          <w:tcPr>
            <w:tcW w:w="636" w:type="dxa"/>
            <w:tcBorders>
              <w:top w:val="nil"/>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8</w:t>
            </w:r>
          </w:p>
        </w:tc>
        <w:tc>
          <w:tcPr>
            <w:tcW w:w="2736" w:type="dxa"/>
            <w:tcBorders>
              <w:top w:val="nil"/>
              <w:left w:val="nil"/>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Pr>
                <w:color w:val="000000"/>
              </w:rPr>
              <w:t xml:space="preserve"> </w:t>
            </w:r>
            <w:r w:rsidRPr="00722F1F">
              <w:rPr>
                <w:color w:val="000000"/>
                <w:position w:val="-24"/>
              </w:rPr>
              <w:object w:dxaOrig="1340" w:dyaOrig="620">
                <v:shape id="_x0000_i1043" type="#_x0000_t75" style="width:67.8pt;height:31pt" o:ole="">
                  <v:imagedata r:id="rId54" o:title=""/>
                </v:shape>
                <o:OLEObject Type="Embed" ProgID="Equation.DSMT4" ShapeID="_x0000_i1043" DrawAspect="Content" ObjectID="_1549361056" r:id="rId55"/>
              </w:object>
            </w:r>
            <w:r>
              <w:rPr>
                <w:color w:val="000000"/>
              </w:rPr>
              <w:t>5</w:t>
            </w:r>
          </w:p>
        </w:tc>
      </w:tr>
      <w:tr w:rsidR="00F20DEC" w:rsidRPr="00EB3ECD" w:rsidTr="009E2086">
        <w:trPr>
          <w:trHeight w:val="288"/>
        </w:trPr>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EB3ECD">
              <w:rPr>
                <w:color w:val="000000"/>
              </w:rPr>
              <w:t>D</w:t>
            </w:r>
          </w:p>
        </w:tc>
        <w:tc>
          <w:tcPr>
            <w:tcW w:w="636" w:type="dxa"/>
            <w:tcBorders>
              <w:top w:val="nil"/>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5</w:t>
            </w:r>
          </w:p>
        </w:tc>
        <w:tc>
          <w:tcPr>
            <w:tcW w:w="636" w:type="dxa"/>
            <w:tcBorders>
              <w:top w:val="nil"/>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8</w:t>
            </w:r>
          </w:p>
        </w:tc>
        <w:tc>
          <w:tcPr>
            <w:tcW w:w="636" w:type="dxa"/>
            <w:tcBorders>
              <w:top w:val="nil"/>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10</w:t>
            </w:r>
          </w:p>
        </w:tc>
        <w:tc>
          <w:tcPr>
            <w:tcW w:w="2736" w:type="dxa"/>
            <w:tcBorders>
              <w:top w:val="nil"/>
              <w:left w:val="nil"/>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Pr>
                <w:color w:val="000000"/>
              </w:rPr>
              <w:t xml:space="preserve"> </w:t>
            </w:r>
            <w:r w:rsidRPr="00722F1F">
              <w:rPr>
                <w:color w:val="000000"/>
                <w:position w:val="-24"/>
              </w:rPr>
              <w:object w:dxaOrig="1440" w:dyaOrig="620">
                <v:shape id="_x0000_i1044" type="#_x0000_t75" style="width:1in;height:31pt" o:ole="">
                  <v:imagedata r:id="rId56" o:title=""/>
                </v:shape>
                <o:OLEObject Type="Embed" ProgID="Equation.DSMT4" ShapeID="_x0000_i1044" DrawAspect="Content" ObjectID="_1549361057" r:id="rId57"/>
              </w:object>
            </w:r>
            <w:r>
              <w:rPr>
                <w:color w:val="000000"/>
              </w:rPr>
              <w:t>7.83</w:t>
            </w:r>
          </w:p>
        </w:tc>
      </w:tr>
      <w:tr w:rsidR="00F20DEC" w:rsidRPr="00EB3ECD" w:rsidTr="009E2086">
        <w:trPr>
          <w:trHeight w:val="288"/>
        </w:trPr>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EB3ECD">
              <w:rPr>
                <w:color w:val="000000"/>
              </w:rPr>
              <w:t>E</w:t>
            </w:r>
          </w:p>
        </w:tc>
        <w:tc>
          <w:tcPr>
            <w:tcW w:w="636" w:type="dxa"/>
            <w:tcBorders>
              <w:top w:val="nil"/>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12</w:t>
            </w:r>
          </w:p>
        </w:tc>
        <w:tc>
          <w:tcPr>
            <w:tcW w:w="636" w:type="dxa"/>
            <w:tcBorders>
              <w:top w:val="nil"/>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16</w:t>
            </w:r>
          </w:p>
        </w:tc>
        <w:tc>
          <w:tcPr>
            <w:tcW w:w="636" w:type="dxa"/>
            <w:tcBorders>
              <w:top w:val="nil"/>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20</w:t>
            </w:r>
          </w:p>
        </w:tc>
        <w:tc>
          <w:tcPr>
            <w:tcW w:w="2736" w:type="dxa"/>
            <w:tcBorders>
              <w:top w:val="nil"/>
              <w:left w:val="nil"/>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722F1F">
              <w:rPr>
                <w:color w:val="000000"/>
                <w:position w:val="-24"/>
              </w:rPr>
              <w:object w:dxaOrig="1680" w:dyaOrig="620">
                <v:shape id="_x0000_i1045" type="#_x0000_t75" style="width:83.7pt;height:31pt" o:ole="">
                  <v:imagedata r:id="rId58" o:title=""/>
                </v:shape>
                <o:OLEObject Type="Embed" ProgID="Equation.DSMT4" ShapeID="_x0000_i1045" DrawAspect="Content" ObjectID="_1549361058" r:id="rId59"/>
              </w:object>
            </w:r>
            <w:r>
              <w:rPr>
                <w:color w:val="000000"/>
              </w:rPr>
              <w:t xml:space="preserve"> 16</w:t>
            </w:r>
          </w:p>
        </w:tc>
      </w:tr>
      <w:tr w:rsidR="00F20DEC" w:rsidRPr="00EB3ECD" w:rsidTr="009E2086">
        <w:trPr>
          <w:trHeight w:val="288"/>
        </w:trPr>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EB3ECD">
              <w:rPr>
                <w:color w:val="000000"/>
              </w:rPr>
              <w:t>F</w:t>
            </w:r>
          </w:p>
        </w:tc>
        <w:tc>
          <w:tcPr>
            <w:tcW w:w="636" w:type="dxa"/>
            <w:tcBorders>
              <w:top w:val="nil"/>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6</w:t>
            </w:r>
          </w:p>
        </w:tc>
        <w:tc>
          <w:tcPr>
            <w:tcW w:w="636" w:type="dxa"/>
            <w:tcBorders>
              <w:top w:val="nil"/>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10</w:t>
            </w:r>
          </w:p>
        </w:tc>
        <w:tc>
          <w:tcPr>
            <w:tcW w:w="636" w:type="dxa"/>
            <w:tcBorders>
              <w:top w:val="nil"/>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12</w:t>
            </w:r>
          </w:p>
        </w:tc>
        <w:tc>
          <w:tcPr>
            <w:tcW w:w="2736" w:type="dxa"/>
            <w:tcBorders>
              <w:top w:val="nil"/>
              <w:left w:val="nil"/>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722F1F">
              <w:rPr>
                <w:color w:val="000000"/>
                <w:position w:val="-24"/>
              </w:rPr>
              <w:object w:dxaOrig="1560" w:dyaOrig="620">
                <v:shape id="_x0000_i1046" type="#_x0000_t75" style="width:77.85pt;height:31pt" o:ole="">
                  <v:imagedata r:id="rId60" o:title=""/>
                </v:shape>
                <o:OLEObject Type="Embed" ProgID="Equation.DSMT4" ShapeID="_x0000_i1046" DrawAspect="Content" ObjectID="_1549361059" r:id="rId61"/>
              </w:object>
            </w:r>
            <w:r>
              <w:rPr>
                <w:color w:val="000000"/>
              </w:rPr>
              <w:t xml:space="preserve"> </w:t>
            </w:r>
            <w:r w:rsidRPr="00EB3ECD">
              <w:rPr>
                <w:color w:val="000000"/>
              </w:rPr>
              <w:t>9</w:t>
            </w:r>
            <w:r>
              <w:rPr>
                <w:color w:val="000000"/>
              </w:rPr>
              <w:t>.67</w:t>
            </w:r>
          </w:p>
        </w:tc>
      </w:tr>
      <w:tr w:rsidR="00F20DEC" w:rsidRPr="00EB3ECD" w:rsidTr="009E2086">
        <w:trPr>
          <w:trHeight w:val="288"/>
        </w:trPr>
        <w:tc>
          <w:tcPr>
            <w:tcW w:w="11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EB3ECD">
              <w:rPr>
                <w:color w:val="000000"/>
              </w:rPr>
              <w:t>G</w:t>
            </w:r>
          </w:p>
        </w:tc>
        <w:tc>
          <w:tcPr>
            <w:tcW w:w="636" w:type="dxa"/>
            <w:tcBorders>
              <w:top w:val="single" w:sz="4" w:space="0" w:color="auto"/>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5</w:t>
            </w:r>
          </w:p>
        </w:tc>
        <w:tc>
          <w:tcPr>
            <w:tcW w:w="636" w:type="dxa"/>
            <w:tcBorders>
              <w:top w:val="single" w:sz="4" w:space="0" w:color="auto"/>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9</w:t>
            </w:r>
          </w:p>
        </w:tc>
        <w:tc>
          <w:tcPr>
            <w:tcW w:w="636" w:type="dxa"/>
            <w:tcBorders>
              <w:top w:val="single" w:sz="4" w:space="0" w:color="auto"/>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14</w:t>
            </w:r>
          </w:p>
        </w:tc>
        <w:tc>
          <w:tcPr>
            <w:tcW w:w="2736" w:type="dxa"/>
            <w:tcBorders>
              <w:top w:val="single" w:sz="4" w:space="0" w:color="auto"/>
              <w:left w:val="nil"/>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722F1F">
              <w:rPr>
                <w:color w:val="000000"/>
                <w:position w:val="-24"/>
              </w:rPr>
              <w:object w:dxaOrig="1460" w:dyaOrig="620">
                <v:shape id="_x0000_i1047" type="#_x0000_t75" style="width:73.65pt;height:31pt" o:ole="">
                  <v:imagedata r:id="rId62" o:title=""/>
                </v:shape>
                <o:OLEObject Type="Embed" ProgID="Equation.DSMT4" ShapeID="_x0000_i1047" DrawAspect="Content" ObjectID="_1549361060" r:id="rId63"/>
              </w:object>
            </w:r>
            <w:r>
              <w:rPr>
                <w:color w:val="000000"/>
              </w:rPr>
              <w:t xml:space="preserve"> 9.17</w:t>
            </w:r>
          </w:p>
        </w:tc>
      </w:tr>
      <w:tr w:rsidR="00F20DEC" w:rsidRPr="00EB3ECD" w:rsidTr="009E2086">
        <w:trPr>
          <w:trHeight w:val="288"/>
        </w:trPr>
        <w:tc>
          <w:tcPr>
            <w:tcW w:w="1183" w:type="dxa"/>
            <w:tcBorders>
              <w:top w:val="nil"/>
              <w:left w:val="single" w:sz="4" w:space="0" w:color="auto"/>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H</w:t>
            </w:r>
          </w:p>
        </w:tc>
        <w:tc>
          <w:tcPr>
            <w:tcW w:w="636" w:type="dxa"/>
            <w:tcBorders>
              <w:top w:val="nil"/>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14</w:t>
            </w:r>
          </w:p>
        </w:tc>
        <w:tc>
          <w:tcPr>
            <w:tcW w:w="636" w:type="dxa"/>
            <w:tcBorders>
              <w:top w:val="nil"/>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16</w:t>
            </w:r>
          </w:p>
        </w:tc>
        <w:tc>
          <w:tcPr>
            <w:tcW w:w="636" w:type="dxa"/>
            <w:tcBorders>
              <w:top w:val="nil"/>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22</w:t>
            </w:r>
          </w:p>
        </w:tc>
        <w:tc>
          <w:tcPr>
            <w:tcW w:w="2736" w:type="dxa"/>
            <w:tcBorders>
              <w:top w:val="nil"/>
              <w:left w:val="nil"/>
              <w:bottom w:val="single" w:sz="4" w:space="0" w:color="auto"/>
              <w:right w:val="single" w:sz="4" w:space="0" w:color="auto"/>
            </w:tcBorders>
            <w:shd w:val="clear" w:color="auto" w:fill="auto"/>
            <w:noWrap/>
            <w:vAlign w:val="center"/>
          </w:tcPr>
          <w:p w:rsidR="00F20DEC" w:rsidRDefault="00F20DEC" w:rsidP="009E2086">
            <w:pPr>
              <w:spacing w:after="0"/>
              <w:ind w:left="180"/>
              <w:jc w:val="center"/>
              <w:rPr>
                <w:color w:val="000000"/>
              </w:rPr>
            </w:pPr>
            <w:r w:rsidRPr="00722F1F">
              <w:rPr>
                <w:color w:val="000000"/>
                <w:position w:val="-24"/>
              </w:rPr>
              <w:object w:dxaOrig="1680" w:dyaOrig="620">
                <v:shape id="_x0000_i1048" type="#_x0000_t75" style="width:83.7pt;height:31pt" o:ole="">
                  <v:imagedata r:id="rId64" o:title=""/>
                </v:shape>
                <o:OLEObject Type="Embed" ProgID="Equation.DSMT4" ShapeID="_x0000_i1048" DrawAspect="Content" ObjectID="_1549361061" r:id="rId65"/>
              </w:object>
            </w:r>
            <w:r>
              <w:rPr>
                <w:color w:val="000000"/>
              </w:rPr>
              <w:t>16.67</w:t>
            </w:r>
          </w:p>
        </w:tc>
      </w:tr>
      <w:tr w:rsidR="00F20DEC" w:rsidRPr="00EB3ECD" w:rsidTr="009E2086">
        <w:trPr>
          <w:trHeight w:val="288"/>
        </w:trPr>
        <w:tc>
          <w:tcPr>
            <w:tcW w:w="1183" w:type="dxa"/>
            <w:tcBorders>
              <w:top w:val="nil"/>
              <w:left w:val="single" w:sz="4" w:space="0" w:color="auto"/>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I</w:t>
            </w:r>
          </w:p>
        </w:tc>
        <w:tc>
          <w:tcPr>
            <w:tcW w:w="636" w:type="dxa"/>
            <w:tcBorders>
              <w:top w:val="nil"/>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10</w:t>
            </w:r>
          </w:p>
        </w:tc>
        <w:tc>
          <w:tcPr>
            <w:tcW w:w="636" w:type="dxa"/>
            <w:tcBorders>
              <w:top w:val="nil"/>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14</w:t>
            </w:r>
          </w:p>
        </w:tc>
        <w:tc>
          <w:tcPr>
            <w:tcW w:w="636" w:type="dxa"/>
            <w:tcBorders>
              <w:top w:val="nil"/>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20</w:t>
            </w:r>
          </w:p>
        </w:tc>
        <w:tc>
          <w:tcPr>
            <w:tcW w:w="2736" w:type="dxa"/>
            <w:tcBorders>
              <w:top w:val="nil"/>
              <w:left w:val="nil"/>
              <w:bottom w:val="single" w:sz="4" w:space="0" w:color="auto"/>
              <w:right w:val="single" w:sz="4" w:space="0" w:color="auto"/>
            </w:tcBorders>
            <w:shd w:val="clear" w:color="auto" w:fill="auto"/>
            <w:noWrap/>
            <w:vAlign w:val="center"/>
          </w:tcPr>
          <w:p w:rsidR="00F20DEC" w:rsidRDefault="00F20DEC" w:rsidP="009E2086">
            <w:pPr>
              <w:spacing w:after="0"/>
              <w:ind w:left="180"/>
              <w:jc w:val="center"/>
              <w:rPr>
                <w:color w:val="000000"/>
              </w:rPr>
            </w:pPr>
            <w:r w:rsidRPr="00722F1F">
              <w:rPr>
                <w:color w:val="000000"/>
                <w:position w:val="-24"/>
              </w:rPr>
              <w:object w:dxaOrig="1680" w:dyaOrig="620">
                <v:shape id="_x0000_i1049" type="#_x0000_t75" style="width:83.7pt;height:31pt" o:ole="">
                  <v:imagedata r:id="rId66" o:title=""/>
                </v:shape>
                <o:OLEObject Type="Embed" ProgID="Equation.DSMT4" ShapeID="_x0000_i1049" DrawAspect="Content" ObjectID="_1549361062" r:id="rId67"/>
              </w:object>
            </w:r>
            <w:r>
              <w:rPr>
                <w:color w:val="000000"/>
              </w:rPr>
              <w:t>14.33</w:t>
            </w:r>
          </w:p>
        </w:tc>
      </w:tr>
      <w:tr w:rsidR="00F20DEC" w:rsidRPr="00EB3ECD" w:rsidTr="009E2086">
        <w:trPr>
          <w:trHeight w:val="288"/>
        </w:trPr>
        <w:tc>
          <w:tcPr>
            <w:tcW w:w="1183" w:type="dxa"/>
            <w:tcBorders>
              <w:top w:val="nil"/>
              <w:left w:val="single" w:sz="4" w:space="0" w:color="auto"/>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J</w:t>
            </w:r>
          </w:p>
        </w:tc>
        <w:tc>
          <w:tcPr>
            <w:tcW w:w="636" w:type="dxa"/>
            <w:tcBorders>
              <w:top w:val="nil"/>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1</w:t>
            </w:r>
          </w:p>
        </w:tc>
        <w:tc>
          <w:tcPr>
            <w:tcW w:w="636" w:type="dxa"/>
            <w:tcBorders>
              <w:top w:val="nil"/>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2</w:t>
            </w:r>
          </w:p>
        </w:tc>
        <w:tc>
          <w:tcPr>
            <w:tcW w:w="636" w:type="dxa"/>
            <w:tcBorders>
              <w:top w:val="nil"/>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5</w:t>
            </w:r>
          </w:p>
        </w:tc>
        <w:tc>
          <w:tcPr>
            <w:tcW w:w="2736" w:type="dxa"/>
            <w:tcBorders>
              <w:top w:val="nil"/>
              <w:left w:val="nil"/>
              <w:bottom w:val="single" w:sz="4" w:space="0" w:color="auto"/>
              <w:right w:val="single" w:sz="4" w:space="0" w:color="auto"/>
            </w:tcBorders>
            <w:shd w:val="clear" w:color="auto" w:fill="auto"/>
            <w:noWrap/>
            <w:vAlign w:val="center"/>
          </w:tcPr>
          <w:p w:rsidR="00F20DEC" w:rsidRDefault="00F20DEC" w:rsidP="009E2086">
            <w:pPr>
              <w:spacing w:after="0"/>
              <w:ind w:left="180"/>
              <w:jc w:val="center"/>
              <w:rPr>
                <w:color w:val="000000"/>
              </w:rPr>
            </w:pPr>
            <w:r w:rsidRPr="00722F1F">
              <w:rPr>
                <w:color w:val="000000"/>
                <w:position w:val="-24"/>
              </w:rPr>
              <w:object w:dxaOrig="1320" w:dyaOrig="620">
                <v:shape id="_x0000_i1050" type="#_x0000_t75" style="width:66.15pt;height:31pt" o:ole="">
                  <v:imagedata r:id="rId68" o:title=""/>
                </v:shape>
                <o:OLEObject Type="Embed" ProgID="Equation.DSMT4" ShapeID="_x0000_i1050" DrawAspect="Content" ObjectID="_1549361063" r:id="rId69"/>
              </w:object>
            </w:r>
            <w:r>
              <w:rPr>
                <w:color w:val="000000"/>
              </w:rPr>
              <w:t>2.33</w:t>
            </w:r>
          </w:p>
        </w:tc>
      </w:tr>
    </w:tbl>
    <w:p w:rsidR="007646E8" w:rsidRDefault="00DA4776" w:rsidP="00F20DEC">
      <w:pPr>
        <w:pStyle w:val="CRGENQ"/>
        <w:keepLines w:val="0"/>
        <w:widowControl w:val="0"/>
        <w:tabs>
          <w:tab w:val="clear" w:pos="180"/>
          <w:tab w:val="decimal" w:pos="238"/>
        </w:tabs>
        <w:spacing w:line="240" w:lineRule="auto"/>
        <w:ind w:left="180" w:firstLine="0"/>
        <w:jc w:val="left"/>
        <w:rPr>
          <w:rFonts w:ascii="Times New Roman" w:hAnsi="Times New Roman"/>
          <w:sz w:val="24"/>
          <w:szCs w:val="24"/>
        </w:rPr>
      </w:pPr>
      <w:r>
        <w:rPr>
          <w:rFonts w:ascii="Times New Roman" w:hAnsi="Times New Roman"/>
          <w:noProof w:val="0"/>
          <w:sz w:val="24"/>
        </w:rPr>
        <w:t>Cognitive Domain: Knowledge</w:t>
      </w:r>
    </w:p>
    <w:p w:rsidR="00F20DEC" w:rsidRDefault="00DA4776" w:rsidP="00F20DEC">
      <w:pPr>
        <w:pStyle w:val="CRGENQ"/>
        <w:keepLines w:val="0"/>
        <w:widowControl w:val="0"/>
        <w:tabs>
          <w:tab w:val="clear" w:pos="180"/>
          <w:tab w:val="decimal" w:pos="238"/>
        </w:tabs>
        <w:spacing w:line="240" w:lineRule="auto"/>
        <w:ind w:left="180" w:firstLine="0"/>
        <w:jc w:val="left"/>
        <w:rPr>
          <w:rFonts w:ascii="Times New Roman" w:hAnsi="Times New Roman"/>
          <w:noProof w:val="0"/>
          <w:sz w:val="24"/>
        </w:rPr>
      </w:pPr>
      <w:r>
        <w:rPr>
          <w:rFonts w:ascii="Times New Roman" w:hAnsi="Times New Roman"/>
          <w:sz w:val="24"/>
          <w:szCs w:val="24"/>
        </w:rPr>
        <w:t>Difficulty Level: Easy</w:t>
      </w:r>
    </w:p>
    <w:p w:rsidR="00F20DEC" w:rsidRPr="000A53BD" w:rsidRDefault="00F20DEC" w:rsidP="00F20DEC">
      <w:pPr>
        <w:pStyle w:val="CRGENQ"/>
        <w:keepLines w:val="0"/>
        <w:widowControl w:val="0"/>
        <w:tabs>
          <w:tab w:val="clear" w:pos="180"/>
          <w:tab w:val="decimal" w:pos="238"/>
        </w:tabs>
        <w:spacing w:line="240" w:lineRule="auto"/>
        <w:ind w:left="180" w:firstLine="0"/>
        <w:jc w:val="left"/>
        <w:rPr>
          <w:rFonts w:ascii="Times New Roman" w:hAnsi="Times New Roman"/>
          <w:noProof w:val="0"/>
          <w:sz w:val="24"/>
        </w:rPr>
      </w:pPr>
    </w:p>
    <w:p w:rsidR="00F20DEC" w:rsidRPr="00FB693F" w:rsidRDefault="00F20DEC" w:rsidP="00F20DEC">
      <w:pPr>
        <w:spacing w:after="0"/>
        <w:ind w:left="180"/>
        <w:rPr>
          <w:bCs/>
        </w:rPr>
      </w:pPr>
      <w:r w:rsidRPr="00FB693F">
        <w:rPr>
          <w:bCs/>
        </w:rPr>
        <w:t xml:space="preserve">21. </w:t>
      </w:r>
    </w:p>
    <w:tbl>
      <w:tblPr>
        <w:tblW w:w="5251" w:type="dxa"/>
        <w:tblInd w:w="535" w:type="dxa"/>
        <w:tblLook w:val="04A0" w:firstRow="1" w:lastRow="0" w:firstColumn="1" w:lastColumn="0" w:noHBand="0" w:noVBand="1"/>
      </w:tblPr>
      <w:tblGrid>
        <w:gridCol w:w="1129"/>
        <w:gridCol w:w="636"/>
        <w:gridCol w:w="636"/>
        <w:gridCol w:w="636"/>
        <w:gridCol w:w="2520"/>
      </w:tblGrid>
      <w:tr w:rsidR="00F20DEC" w:rsidRPr="00EB3ECD" w:rsidTr="009E2086">
        <w:trPr>
          <w:trHeight w:val="288"/>
        </w:trPr>
        <w:tc>
          <w:tcPr>
            <w:tcW w:w="11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0DEC" w:rsidRPr="009350B1" w:rsidRDefault="007276BC" w:rsidP="009E2086">
            <w:pPr>
              <w:spacing w:after="0"/>
              <w:ind w:left="180"/>
              <w:jc w:val="center"/>
              <w:rPr>
                <w:i/>
                <w:color w:val="000000"/>
              </w:rPr>
            </w:pPr>
            <w:r w:rsidRPr="009350B1">
              <w:rPr>
                <w:i/>
                <w:color w:val="000000"/>
              </w:rPr>
              <w:t>Activity</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F20DEC" w:rsidRPr="009350B1" w:rsidRDefault="007276BC" w:rsidP="009E2086">
            <w:pPr>
              <w:spacing w:after="0"/>
              <w:ind w:left="180"/>
              <w:jc w:val="center"/>
              <w:rPr>
                <w:i/>
                <w:color w:val="000000"/>
              </w:rPr>
            </w:pPr>
            <w:r w:rsidRPr="009350B1">
              <w:rPr>
                <w:i/>
                <w:color w:val="000000"/>
              </w:rPr>
              <w:t>a</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F20DEC" w:rsidRPr="009350B1" w:rsidRDefault="007276BC" w:rsidP="009E2086">
            <w:pPr>
              <w:spacing w:after="0"/>
              <w:ind w:left="180"/>
              <w:jc w:val="center"/>
              <w:rPr>
                <w:i/>
                <w:color w:val="000000"/>
              </w:rPr>
            </w:pPr>
            <w:r w:rsidRPr="009350B1">
              <w:rPr>
                <w:i/>
                <w:color w:val="000000"/>
              </w:rPr>
              <w:t>m</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F20DEC" w:rsidRPr="009350B1" w:rsidRDefault="007276BC" w:rsidP="009E2086">
            <w:pPr>
              <w:spacing w:after="0"/>
              <w:ind w:left="180"/>
              <w:jc w:val="center"/>
              <w:rPr>
                <w:i/>
                <w:color w:val="000000"/>
              </w:rPr>
            </w:pPr>
            <w:r w:rsidRPr="009350B1">
              <w:rPr>
                <w:i/>
                <w:color w:val="000000"/>
              </w:rPr>
              <w:t>b</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rsidR="00F20DEC" w:rsidRPr="009350B1" w:rsidRDefault="007276BC" w:rsidP="009E2086">
            <w:pPr>
              <w:spacing w:after="0"/>
              <w:ind w:left="180"/>
              <w:jc w:val="center"/>
              <w:rPr>
                <w:i/>
                <w:color w:val="000000"/>
              </w:rPr>
            </w:pPr>
            <w:r w:rsidRPr="009350B1">
              <w:rPr>
                <w:i/>
                <w:color w:val="000000"/>
              </w:rPr>
              <w:t>Variance</w:t>
            </w:r>
          </w:p>
        </w:tc>
      </w:tr>
      <w:tr w:rsidR="00F20DEC" w:rsidRPr="00EB3ECD" w:rsidTr="009E2086">
        <w:trPr>
          <w:trHeight w:val="288"/>
        </w:trPr>
        <w:tc>
          <w:tcPr>
            <w:tcW w:w="1123" w:type="dxa"/>
            <w:tcBorders>
              <w:top w:val="nil"/>
              <w:left w:val="single" w:sz="4" w:space="0" w:color="auto"/>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EB3ECD">
              <w:rPr>
                <w:color w:val="000000"/>
              </w:rPr>
              <w:t>A</w:t>
            </w:r>
          </w:p>
        </w:tc>
        <w:tc>
          <w:tcPr>
            <w:tcW w:w="456" w:type="dxa"/>
            <w:tcBorders>
              <w:top w:val="nil"/>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4</w:t>
            </w:r>
          </w:p>
        </w:tc>
        <w:tc>
          <w:tcPr>
            <w:tcW w:w="576" w:type="dxa"/>
            <w:tcBorders>
              <w:top w:val="nil"/>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5</w:t>
            </w:r>
          </w:p>
        </w:tc>
        <w:tc>
          <w:tcPr>
            <w:tcW w:w="576" w:type="dxa"/>
            <w:tcBorders>
              <w:top w:val="nil"/>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10</w:t>
            </w:r>
          </w:p>
        </w:tc>
        <w:tc>
          <w:tcPr>
            <w:tcW w:w="2520" w:type="dxa"/>
            <w:tcBorders>
              <w:top w:val="nil"/>
              <w:left w:val="nil"/>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722F1F">
              <w:rPr>
                <w:color w:val="000000"/>
                <w:position w:val="-28"/>
              </w:rPr>
              <w:object w:dxaOrig="1180" w:dyaOrig="740">
                <v:shape id="_x0000_i1051" type="#_x0000_t75" style="width:58.6pt;height:37.65pt" o:ole="">
                  <v:imagedata r:id="rId70" o:title=""/>
                </v:shape>
                <o:OLEObject Type="Embed" ProgID="Equation.DSMT4" ShapeID="_x0000_i1051" DrawAspect="Content" ObjectID="_1549361064" r:id="rId71"/>
              </w:object>
            </w:r>
            <w:r>
              <w:rPr>
                <w:color w:val="000000"/>
              </w:rPr>
              <w:t xml:space="preserve"> 1.00</w:t>
            </w:r>
          </w:p>
        </w:tc>
      </w:tr>
      <w:tr w:rsidR="00F20DEC" w:rsidRPr="00EB3ECD" w:rsidTr="009E2086">
        <w:trPr>
          <w:trHeight w:val="288"/>
        </w:trPr>
        <w:tc>
          <w:tcPr>
            <w:tcW w:w="1123" w:type="dxa"/>
            <w:tcBorders>
              <w:top w:val="nil"/>
              <w:left w:val="single" w:sz="4" w:space="0" w:color="auto"/>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EB3ECD">
              <w:rPr>
                <w:color w:val="000000"/>
              </w:rPr>
              <w:t>B</w:t>
            </w:r>
          </w:p>
        </w:tc>
        <w:tc>
          <w:tcPr>
            <w:tcW w:w="456" w:type="dxa"/>
            <w:tcBorders>
              <w:top w:val="nil"/>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4</w:t>
            </w:r>
          </w:p>
        </w:tc>
        <w:tc>
          <w:tcPr>
            <w:tcW w:w="576" w:type="dxa"/>
            <w:tcBorders>
              <w:top w:val="nil"/>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6</w:t>
            </w:r>
          </w:p>
        </w:tc>
        <w:tc>
          <w:tcPr>
            <w:tcW w:w="576" w:type="dxa"/>
            <w:tcBorders>
              <w:top w:val="nil"/>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9</w:t>
            </w:r>
          </w:p>
        </w:tc>
        <w:tc>
          <w:tcPr>
            <w:tcW w:w="2520" w:type="dxa"/>
            <w:tcBorders>
              <w:top w:val="nil"/>
              <w:left w:val="nil"/>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722F1F">
              <w:rPr>
                <w:color w:val="000000"/>
                <w:position w:val="-28"/>
              </w:rPr>
              <w:object w:dxaOrig="1080" w:dyaOrig="740">
                <v:shape id="_x0000_i1052" type="#_x0000_t75" style="width:53.6pt;height:37.65pt" o:ole="">
                  <v:imagedata r:id="rId72" o:title=""/>
                </v:shape>
                <o:OLEObject Type="Embed" ProgID="Equation.DSMT4" ShapeID="_x0000_i1052" DrawAspect="Content" ObjectID="_1549361065" r:id="rId73"/>
              </w:object>
            </w:r>
            <w:r>
              <w:rPr>
                <w:color w:val="000000"/>
              </w:rPr>
              <w:t xml:space="preserve"> 0.69</w:t>
            </w:r>
          </w:p>
        </w:tc>
      </w:tr>
      <w:tr w:rsidR="00F20DEC" w:rsidRPr="00EB3ECD" w:rsidTr="009E2086">
        <w:trPr>
          <w:trHeight w:val="288"/>
        </w:trPr>
        <w:tc>
          <w:tcPr>
            <w:tcW w:w="1123" w:type="dxa"/>
            <w:tcBorders>
              <w:top w:val="nil"/>
              <w:left w:val="single" w:sz="4" w:space="0" w:color="auto"/>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EB3ECD">
              <w:rPr>
                <w:color w:val="000000"/>
              </w:rPr>
              <w:t>C</w:t>
            </w:r>
          </w:p>
        </w:tc>
        <w:tc>
          <w:tcPr>
            <w:tcW w:w="456" w:type="dxa"/>
            <w:tcBorders>
              <w:top w:val="nil"/>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2</w:t>
            </w:r>
          </w:p>
        </w:tc>
        <w:tc>
          <w:tcPr>
            <w:tcW w:w="576" w:type="dxa"/>
            <w:tcBorders>
              <w:top w:val="nil"/>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5</w:t>
            </w:r>
          </w:p>
        </w:tc>
        <w:tc>
          <w:tcPr>
            <w:tcW w:w="576" w:type="dxa"/>
            <w:tcBorders>
              <w:top w:val="nil"/>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8</w:t>
            </w:r>
          </w:p>
        </w:tc>
        <w:tc>
          <w:tcPr>
            <w:tcW w:w="2520" w:type="dxa"/>
            <w:tcBorders>
              <w:top w:val="nil"/>
              <w:left w:val="nil"/>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722F1F">
              <w:rPr>
                <w:color w:val="000000"/>
                <w:position w:val="-28"/>
              </w:rPr>
              <w:object w:dxaOrig="1080" w:dyaOrig="740">
                <v:shape id="_x0000_i1053" type="#_x0000_t75" style="width:53.6pt;height:37.65pt" o:ole="">
                  <v:imagedata r:id="rId74" o:title=""/>
                </v:shape>
                <o:OLEObject Type="Embed" ProgID="Equation.DSMT4" ShapeID="_x0000_i1053" DrawAspect="Content" ObjectID="_1549361066" r:id="rId75"/>
              </w:object>
            </w:r>
            <w:r>
              <w:rPr>
                <w:color w:val="000000"/>
              </w:rPr>
              <w:t xml:space="preserve"> 1.00</w:t>
            </w:r>
          </w:p>
        </w:tc>
      </w:tr>
      <w:tr w:rsidR="00F20DEC" w:rsidRPr="00EB3ECD" w:rsidTr="009E2086">
        <w:trPr>
          <w:trHeight w:val="288"/>
        </w:trPr>
        <w:tc>
          <w:tcPr>
            <w:tcW w:w="1123" w:type="dxa"/>
            <w:tcBorders>
              <w:top w:val="nil"/>
              <w:left w:val="single" w:sz="4" w:space="0" w:color="auto"/>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EB3ECD">
              <w:rPr>
                <w:color w:val="000000"/>
              </w:rPr>
              <w:t>D</w:t>
            </w:r>
          </w:p>
        </w:tc>
        <w:tc>
          <w:tcPr>
            <w:tcW w:w="456" w:type="dxa"/>
            <w:tcBorders>
              <w:top w:val="nil"/>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5</w:t>
            </w:r>
          </w:p>
        </w:tc>
        <w:tc>
          <w:tcPr>
            <w:tcW w:w="576" w:type="dxa"/>
            <w:tcBorders>
              <w:top w:val="nil"/>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8</w:t>
            </w:r>
          </w:p>
        </w:tc>
        <w:tc>
          <w:tcPr>
            <w:tcW w:w="576" w:type="dxa"/>
            <w:tcBorders>
              <w:top w:val="nil"/>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10</w:t>
            </w:r>
          </w:p>
        </w:tc>
        <w:tc>
          <w:tcPr>
            <w:tcW w:w="2520" w:type="dxa"/>
            <w:tcBorders>
              <w:top w:val="nil"/>
              <w:left w:val="nil"/>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722F1F">
              <w:rPr>
                <w:color w:val="000000"/>
                <w:position w:val="-28"/>
              </w:rPr>
              <w:object w:dxaOrig="1160" w:dyaOrig="740">
                <v:shape id="_x0000_i1054" type="#_x0000_t75" style="width:58.6pt;height:37.65pt" o:ole="">
                  <v:imagedata r:id="rId76" o:title=""/>
                </v:shape>
                <o:OLEObject Type="Embed" ProgID="Equation.DSMT4" ShapeID="_x0000_i1054" DrawAspect="Content" ObjectID="_1549361067" r:id="rId77"/>
              </w:object>
            </w:r>
            <w:r>
              <w:rPr>
                <w:color w:val="000000"/>
              </w:rPr>
              <w:t xml:space="preserve"> 0.69</w:t>
            </w:r>
          </w:p>
        </w:tc>
      </w:tr>
      <w:tr w:rsidR="00F20DEC" w:rsidRPr="00EB3ECD" w:rsidTr="009E2086">
        <w:trPr>
          <w:trHeight w:val="288"/>
        </w:trPr>
        <w:tc>
          <w:tcPr>
            <w:tcW w:w="1123" w:type="dxa"/>
            <w:tcBorders>
              <w:top w:val="nil"/>
              <w:left w:val="single" w:sz="4" w:space="0" w:color="auto"/>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EB3ECD">
              <w:rPr>
                <w:color w:val="000000"/>
              </w:rPr>
              <w:lastRenderedPageBreak/>
              <w:t>E</w:t>
            </w:r>
          </w:p>
        </w:tc>
        <w:tc>
          <w:tcPr>
            <w:tcW w:w="456" w:type="dxa"/>
            <w:tcBorders>
              <w:top w:val="nil"/>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12</w:t>
            </w:r>
          </w:p>
        </w:tc>
        <w:tc>
          <w:tcPr>
            <w:tcW w:w="576" w:type="dxa"/>
            <w:tcBorders>
              <w:top w:val="nil"/>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16</w:t>
            </w:r>
          </w:p>
        </w:tc>
        <w:tc>
          <w:tcPr>
            <w:tcW w:w="576" w:type="dxa"/>
            <w:tcBorders>
              <w:top w:val="nil"/>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20</w:t>
            </w:r>
          </w:p>
        </w:tc>
        <w:tc>
          <w:tcPr>
            <w:tcW w:w="2520" w:type="dxa"/>
            <w:tcBorders>
              <w:top w:val="nil"/>
              <w:left w:val="nil"/>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722F1F">
              <w:rPr>
                <w:color w:val="000000"/>
                <w:position w:val="-28"/>
              </w:rPr>
              <w:object w:dxaOrig="1300" w:dyaOrig="740">
                <v:shape id="_x0000_i1055" type="#_x0000_t75" style="width:64.45pt;height:37.65pt" o:ole="">
                  <v:imagedata r:id="rId78" o:title=""/>
                </v:shape>
                <o:OLEObject Type="Embed" ProgID="Equation.DSMT4" ShapeID="_x0000_i1055" DrawAspect="Content" ObjectID="_1549361068" r:id="rId79"/>
              </w:object>
            </w:r>
            <w:r>
              <w:rPr>
                <w:color w:val="000000"/>
              </w:rPr>
              <w:t xml:space="preserve"> 1.78</w:t>
            </w:r>
          </w:p>
        </w:tc>
      </w:tr>
      <w:tr w:rsidR="00F20DEC" w:rsidRPr="00EB3ECD" w:rsidTr="009E2086">
        <w:trPr>
          <w:trHeight w:val="288"/>
        </w:trPr>
        <w:tc>
          <w:tcPr>
            <w:tcW w:w="1123" w:type="dxa"/>
            <w:tcBorders>
              <w:top w:val="nil"/>
              <w:left w:val="single" w:sz="4" w:space="0" w:color="auto"/>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EB3ECD">
              <w:rPr>
                <w:color w:val="000000"/>
              </w:rPr>
              <w:t>F</w:t>
            </w:r>
          </w:p>
        </w:tc>
        <w:tc>
          <w:tcPr>
            <w:tcW w:w="456" w:type="dxa"/>
            <w:tcBorders>
              <w:top w:val="nil"/>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6</w:t>
            </w:r>
          </w:p>
        </w:tc>
        <w:tc>
          <w:tcPr>
            <w:tcW w:w="576" w:type="dxa"/>
            <w:tcBorders>
              <w:top w:val="nil"/>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10</w:t>
            </w:r>
          </w:p>
        </w:tc>
        <w:tc>
          <w:tcPr>
            <w:tcW w:w="576" w:type="dxa"/>
            <w:tcBorders>
              <w:top w:val="nil"/>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12</w:t>
            </w:r>
          </w:p>
        </w:tc>
        <w:tc>
          <w:tcPr>
            <w:tcW w:w="2520" w:type="dxa"/>
            <w:tcBorders>
              <w:top w:val="nil"/>
              <w:left w:val="nil"/>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722F1F">
              <w:rPr>
                <w:color w:val="000000"/>
                <w:position w:val="-28"/>
              </w:rPr>
              <w:object w:dxaOrig="1180" w:dyaOrig="740">
                <v:shape id="_x0000_i1056" type="#_x0000_t75" style="width:58.6pt;height:37.65pt" o:ole="">
                  <v:imagedata r:id="rId80" o:title=""/>
                </v:shape>
                <o:OLEObject Type="Embed" ProgID="Equation.DSMT4" ShapeID="_x0000_i1056" DrawAspect="Content" ObjectID="_1549361069" r:id="rId81"/>
              </w:object>
            </w:r>
            <w:r>
              <w:rPr>
                <w:color w:val="000000"/>
              </w:rPr>
              <w:t xml:space="preserve"> 1.00</w:t>
            </w:r>
          </w:p>
        </w:tc>
      </w:tr>
      <w:tr w:rsidR="00F20DEC" w:rsidRPr="00EB3ECD" w:rsidTr="009E2086">
        <w:trPr>
          <w:trHeight w:val="288"/>
        </w:trPr>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EB3ECD">
              <w:rPr>
                <w:color w:val="000000"/>
              </w:rPr>
              <w:t>G</w:t>
            </w:r>
          </w:p>
        </w:tc>
        <w:tc>
          <w:tcPr>
            <w:tcW w:w="456" w:type="dxa"/>
            <w:tcBorders>
              <w:top w:val="single" w:sz="4" w:space="0" w:color="auto"/>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5</w:t>
            </w:r>
          </w:p>
        </w:tc>
        <w:tc>
          <w:tcPr>
            <w:tcW w:w="576" w:type="dxa"/>
            <w:tcBorders>
              <w:top w:val="single" w:sz="4" w:space="0" w:color="auto"/>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9</w:t>
            </w:r>
          </w:p>
        </w:tc>
        <w:tc>
          <w:tcPr>
            <w:tcW w:w="576" w:type="dxa"/>
            <w:tcBorders>
              <w:top w:val="single" w:sz="4" w:space="0" w:color="auto"/>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14</w:t>
            </w:r>
          </w:p>
        </w:tc>
        <w:tc>
          <w:tcPr>
            <w:tcW w:w="2520" w:type="dxa"/>
            <w:tcBorders>
              <w:top w:val="single" w:sz="4" w:space="0" w:color="auto"/>
              <w:left w:val="nil"/>
              <w:bottom w:val="single" w:sz="4" w:space="0" w:color="auto"/>
              <w:right w:val="single" w:sz="4" w:space="0" w:color="auto"/>
            </w:tcBorders>
            <w:shd w:val="clear" w:color="auto" w:fill="auto"/>
            <w:noWrap/>
            <w:vAlign w:val="center"/>
            <w:hideMark/>
          </w:tcPr>
          <w:p w:rsidR="00F20DEC" w:rsidRPr="00EB3ECD" w:rsidRDefault="00F20DEC" w:rsidP="009E2086">
            <w:pPr>
              <w:spacing w:after="0"/>
              <w:ind w:left="180"/>
              <w:jc w:val="center"/>
              <w:rPr>
                <w:color w:val="000000"/>
              </w:rPr>
            </w:pPr>
            <w:r w:rsidRPr="00722F1F">
              <w:rPr>
                <w:color w:val="000000"/>
                <w:position w:val="-28"/>
              </w:rPr>
              <w:object w:dxaOrig="1160" w:dyaOrig="740">
                <v:shape id="_x0000_i1057" type="#_x0000_t75" style="width:58.6pt;height:37.65pt" o:ole="">
                  <v:imagedata r:id="rId82" o:title=""/>
                </v:shape>
                <o:OLEObject Type="Embed" ProgID="Equation.DSMT4" ShapeID="_x0000_i1057" DrawAspect="Content" ObjectID="_1549361070" r:id="rId83"/>
              </w:object>
            </w:r>
            <w:r>
              <w:rPr>
                <w:color w:val="000000"/>
              </w:rPr>
              <w:t xml:space="preserve"> 0.69</w:t>
            </w:r>
          </w:p>
        </w:tc>
      </w:tr>
      <w:tr w:rsidR="00F20DEC" w:rsidRPr="00EB3ECD" w:rsidTr="009E2086">
        <w:trPr>
          <w:trHeight w:val="288"/>
        </w:trPr>
        <w:tc>
          <w:tcPr>
            <w:tcW w:w="1123" w:type="dxa"/>
            <w:tcBorders>
              <w:top w:val="nil"/>
              <w:left w:val="single" w:sz="4" w:space="0" w:color="auto"/>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H</w:t>
            </w:r>
          </w:p>
        </w:tc>
        <w:tc>
          <w:tcPr>
            <w:tcW w:w="456" w:type="dxa"/>
            <w:tcBorders>
              <w:top w:val="nil"/>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14</w:t>
            </w:r>
          </w:p>
        </w:tc>
        <w:tc>
          <w:tcPr>
            <w:tcW w:w="576" w:type="dxa"/>
            <w:tcBorders>
              <w:top w:val="nil"/>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16</w:t>
            </w:r>
          </w:p>
        </w:tc>
        <w:tc>
          <w:tcPr>
            <w:tcW w:w="576" w:type="dxa"/>
            <w:tcBorders>
              <w:top w:val="nil"/>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22</w:t>
            </w:r>
          </w:p>
        </w:tc>
        <w:tc>
          <w:tcPr>
            <w:tcW w:w="2520" w:type="dxa"/>
            <w:tcBorders>
              <w:top w:val="nil"/>
              <w:left w:val="nil"/>
              <w:bottom w:val="single" w:sz="4" w:space="0" w:color="auto"/>
              <w:right w:val="single" w:sz="4" w:space="0" w:color="auto"/>
            </w:tcBorders>
            <w:shd w:val="clear" w:color="auto" w:fill="auto"/>
            <w:noWrap/>
            <w:vAlign w:val="center"/>
          </w:tcPr>
          <w:p w:rsidR="00F20DEC" w:rsidRDefault="00F20DEC" w:rsidP="009E2086">
            <w:pPr>
              <w:spacing w:after="0"/>
              <w:ind w:left="180"/>
              <w:jc w:val="center"/>
              <w:rPr>
                <w:color w:val="000000"/>
              </w:rPr>
            </w:pPr>
            <w:r w:rsidRPr="00722F1F">
              <w:rPr>
                <w:color w:val="000000"/>
                <w:position w:val="-28"/>
              </w:rPr>
              <w:object w:dxaOrig="1300" w:dyaOrig="740">
                <v:shape id="_x0000_i1058" type="#_x0000_t75" style="width:64.45pt;height:37.65pt" o:ole="">
                  <v:imagedata r:id="rId84" o:title=""/>
                </v:shape>
                <o:OLEObject Type="Embed" ProgID="Equation.DSMT4" ShapeID="_x0000_i1058" DrawAspect="Content" ObjectID="_1549361071" r:id="rId85"/>
              </w:object>
            </w:r>
            <w:r>
              <w:rPr>
                <w:color w:val="000000"/>
              </w:rPr>
              <w:t>1.78</w:t>
            </w:r>
          </w:p>
        </w:tc>
      </w:tr>
      <w:tr w:rsidR="00F20DEC" w:rsidRPr="00EB3ECD" w:rsidTr="009E2086">
        <w:trPr>
          <w:trHeight w:val="288"/>
        </w:trPr>
        <w:tc>
          <w:tcPr>
            <w:tcW w:w="1123" w:type="dxa"/>
            <w:tcBorders>
              <w:top w:val="nil"/>
              <w:left w:val="single" w:sz="4" w:space="0" w:color="auto"/>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I</w:t>
            </w:r>
          </w:p>
        </w:tc>
        <w:tc>
          <w:tcPr>
            <w:tcW w:w="456" w:type="dxa"/>
            <w:tcBorders>
              <w:top w:val="nil"/>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10</w:t>
            </w:r>
          </w:p>
        </w:tc>
        <w:tc>
          <w:tcPr>
            <w:tcW w:w="576" w:type="dxa"/>
            <w:tcBorders>
              <w:top w:val="nil"/>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14</w:t>
            </w:r>
          </w:p>
        </w:tc>
        <w:tc>
          <w:tcPr>
            <w:tcW w:w="576" w:type="dxa"/>
            <w:tcBorders>
              <w:top w:val="nil"/>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20</w:t>
            </w:r>
          </w:p>
        </w:tc>
        <w:tc>
          <w:tcPr>
            <w:tcW w:w="2520" w:type="dxa"/>
            <w:tcBorders>
              <w:top w:val="nil"/>
              <w:left w:val="nil"/>
              <w:bottom w:val="single" w:sz="4" w:space="0" w:color="auto"/>
              <w:right w:val="single" w:sz="4" w:space="0" w:color="auto"/>
            </w:tcBorders>
            <w:shd w:val="clear" w:color="auto" w:fill="auto"/>
            <w:noWrap/>
            <w:vAlign w:val="center"/>
          </w:tcPr>
          <w:p w:rsidR="00F20DEC" w:rsidRDefault="00F20DEC" w:rsidP="009E2086">
            <w:pPr>
              <w:spacing w:after="0"/>
              <w:ind w:left="180"/>
              <w:jc w:val="center"/>
              <w:rPr>
                <w:color w:val="000000"/>
              </w:rPr>
            </w:pPr>
            <w:r w:rsidRPr="00722F1F">
              <w:rPr>
                <w:color w:val="000000"/>
                <w:position w:val="-28"/>
              </w:rPr>
              <w:object w:dxaOrig="1300" w:dyaOrig="740">
                <v:shape id="_x0000_i1059" type="#_x0000_t75" style="width:64.45pt;height:37.65pt" o:ole="">
                  <v:imagedata r:id="rId86" o:title=""/>
                </v:shape>
                <o:OLEObject Type="Embed" ProgID="Equation.DSMT4" ShapeID="_x0000_i1059" DrawAspect="Content" ObjectID="_1549361072" r:id="rId87"/>
              </w:object>
            </w:r>
            <w:r>
              <w:rPr>
                <w:color w:val="000000"/>
              </w:rPr>
              <w:t>2.78</w:t>
            </w:r>
          </w:p>
        </w:tc>
      </w:tr>
      <w:tr w:rsidR="00F20DEC" w:rsidRPr="00EB3ECD" w:rsidTr="009E2086">
        <w:trPr>
          <w:trHeight w:val="288"/>
        </w:trPr>
        <w:tc>
          <w:tcPr>
            <w:tcW w:w="1123" w:type="dxa"/>
            <w:tcBorders>
              <w:top w:val="nil"/>
              <w:left w:val="single" w:sz="4" w:space="0" w:color="auto"/>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J</w:t>
            </w:r>
          </w:p>
        </w:tc>
        <w:tc>
          <w:tcPr>
            <w:tcW w:w="456" w:type="dxa"/>
            <w:tcBorders>
              <w:top w:val="nil"/>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1</w:t>
            </w:r>
          </w:p>
        </w:tc>
        <w:tc>
          <w:tcPr>
            <w:tcW w:w="576" w:type="dxa"/>
            <w:tcBorders>
              <w:top w:val="nil"/>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2</w:t>
            </w:r>
          </w:p>
        </w:tc>
        <w:tc>
          <w:tcPr>
            <w:tcW w:w="576" w:type="dxa"/>
            <w:tcBorders>
              <w:top w:val="nil"/>
              <w:left w:val="nil"/>
              <w:bottom w:val="single" w:sz="4" w:space="0" w:color="auto"/>
              <w:right w:val="single" w:sz="4" w:space="0" w:color="auto"/>
            </w:tcBorders>
            <w:shd w:val="clear" w:color="auto" w:fill="auto"/>
            <w:noWrap/>
            <w:vAlign w:val="center"/>
          </w:tcPr>
          <w:p w:rsidR="00F20DEC" w:rsidRPr="00EB3ECD" w:rsidRDefault="00F20DEC" w:rsidP="009E2086">
            <w:pPr>
              <w:spacing w:after="0"/>
              <w:ind w:left="180"/>
              <w:jc w:val="center"/>
              <w:rPr>
                <w:color w:val="000000"/>
              </w:rPr>
            </w:pPr>
            <w:r>
              <w:rPr>
                <w:color w:val="000000"/>
              </w:rPr>
              <w:t>5</w:t>
            </w:r>
          </w:p>
        </w:tc>
        <w:tc>
          <w:tcPr>
            <w:tcW w:w="2520" w:type="dxa"/>
            <w:tcBorders>
              <w:top w:val="nil"/>
              <w:left w:val="nil"/>
              <w:bottom w:val="single" w:sz="4" w:space="0" w:color="auto"/>
              <w:right w:val="single" w:sz="4" w:space="0" w:color="auto"/>
            </w:tcBorders>
            <w:shd w:val="clear" w:color="auto" w:fill="auto"/>
            <w:noWrap/>
            <w:vAlign w:val="center"/>
          </w:tcPr>
          <w:p w:rsidR="00F20DEC" w:rsidRDefault="00F20DEC" w:rsidP="009E2086">
            <w:pPr>
              <w:spacing w:after="0"/>
              <w:ind w:left="180"/>
              <w:jc w:val="center"/>
              <w:rPr>
                <w:color w:val="000000"/>
              </w:rPr>
            </w:pPr>
            <w:r w:rsidRPr="00722F1F">
              <w:rPr>
                <w:color w:val="000000"/>
                <w:position w:val="-28"/>
              </w:rPr>
              <w:object w:dxaOrig="1040" w:dyaOrig="740">
                <v:shape id="_x0000_i1060" type="#_x0000_t75" style="width:52.75pt;height:37.65pt" o:ole="">
                  <v:imagedata r:id="rId88" o:title=""/>
                </v:shape>
                <o:OLEObject Type="Embed" ProgID="Equation.DSMT4" ShapeID="_x0000_i1060" DrawAspect="Content" ObjectID="_1549361073" r:id="rId89"/>
              </w:object>
            </w:r>
            <w:r>
              <w:rPr>
                <w:color w:val="000000"/>
              </w:rPr>
              <w:t>0.44</w:t>
            </w:r>
          </w:p>
        </w:tc>
      </w:tr>
    </w:tbl>
    <w:p w:rsidR="007646E8" w:rsidRDefault="00DA4776" w:rsidP="00F20DEC">
      <w:pPr>
        <w:pStyle w:val="CRGENQ"/>
        <w:keepLines w:val="0"/>
        <w:widowControl w:val="0"/>
        <w:tabs>
          <w:tab w:val="clear" w:pos="180"/>
          <w:tab w:val="decimal" w:pos="238"/>
        </w:tabs>
        <w:spacing w:line="240" w:lineRule="auto"/>
        <w:ind w:left="180" w:firstLine="0"/>
        <w:jc w:val="left"/>
        <w:rPr>
          <w:rFonts w:ascii="Times New Roman" w:hAnsi="Times New Roman"/>
          <w:sz w:val="24"/>
          <w:szCs w:val="24"/>
        </w:rPr>
      </w:pPr>
      <w:r>
        <w:rPr>
          <w:rFonts w:ascii="Times New Roman" w:hAnsi="Times New Roman"/>
          <w:noProof w:val="0"/>
          <w:sz w:val="24"/>
        </w:rPr>
        <w:t>Cognitive Domain: Knowledge</w:t>
      </w:r>
    </w:p>
    <w:p w:rsidR="00F20DEC" w:rsidRDefault="00DA4776" w:rsidP="00F20DEC">
      <w:pPr>
        <w:pStyle w:val="CRGENQ"/>
        <w:keepLines w:val="0"/>
        <w:widowControl w:val="0"/>
        <w:tabs>
          <w:tab w:val="clear" w:pos="180"/>
          <w:tab w:val="decimal" w:pos="238"/>
        </w:tabs>
        <w:spacing w:line="240" w:lineRule="auto"/>
        <w:ind w:left="180" w:firstLine="0"/>
        <w:jc w:val="left"/>
        <w:rPr>
          <w:rFonts w:ascii="Times New Roman" w:hAnsi="Times New Roman"/>
          <w:noProof w:val="0"/>
          <w:sz w:val="24"/>
        </w:rPr>
      </w:pPr>
      <w:r>
        <w:rPr>
          <w:rFonts w:ascii="Times New Roman" w:hAnsi="Times New Roman"/>
          <w:sz w:val="24"/>
          <w:szCs w:val="24"/>
        </w:rPr>
        <w:t>Difficulty Level: Easy</w:t>
      </w:r>
    </w:p>
    <w:p w:rsidR="00F20DEC" w:rsidRDefault="00F20DEC" w:rsidP="00F20DEC">
      <w:pPr>
        <w:spacing w:after="0"/>
        <w:ind w:left="180"/>
      </w:pPr>
    </w:p>
    <w:p w:rsidR="00A94162" w:rsidRDefault="00A94162" w:rsidP="00F20DEC">
      <w:pPr>
        <w:spacing w:after="0"/>
        <w:ind w:left="180"/>
      </w:pPr>
    </w:p>
    <w:p w:rsidR="00F20DEC" w:rsidRDefault="00F20DEC" w:rsidP="00F20DEC">
      <w:pPr>
        <w:spacing w:after="0"/>
        <w:ind w:left="180"/>
      </w:pPr>
      <w:r>
        <w:t>22. The project’s critical path is A</w:t>
      </w:r>
      <w:r w:rsidR="007646E8">
        <w:t xml:space="preserve"> – </w:t>
      </w:r>
      <w:r>
        <w:t>B</w:t>
      </w:r>
      <w:r w:rsidR="007646E8">
        <w:t xml:space="preserve"> – </w:t>
      </w:r>
      <w:r>
        <w:t>D</w:t>
      </w:r>
      <w:r w:rsidR="007646E8">
        <w:t xml:space="preserve"> – </w:t>
      </w:r>
      <w:r>
        <w:t>G</w:t>
      </w:r>
      <w:r w:rsidR="007646E8">
        <w:t xml:space="preserve"> – </w:t>
      </w:r>
      <w:r>
        <w:t>I</w:t>
      </w:r>
      <w:r w:rsidR="007646E8">
        <w:t xml:space="preserve"> – </w:t>
      </w:r>
      <w:r>
        <w:t>K</w:t>
      </w:r>
      <w:r w:rsidR="007646E8">
        <w:t xml:space="preserve"> </w:t>
      </w:r>
      <w:r>
        <w:t>=</w:t>
      </w:r>
      <w:r w:rsidR="007646E8">
        <w:t xml:space="preserve"> </w:t>
      </w:r>
      <w:r>
        <w:t>82 days</w:t>
      </w:r>
      <w:r w:rsidR="007646E8">
        <w:t>.</w:t>
      </w:r>
    </w:p>
    <w:p w:rsidR="00F20DEC" w:rsidRDefault="00F20DEC" w:rsidP="00F20DEC">
      <w:pPr>
        <w:spacing w:after="0"/>
        <w:ind w:left="180"/>
      </w:pPr>
      <w:r>
        <w:rPr>
          <w:noProof/>
        </w:rPr>
        <w:drawing>
          <wp:inline distT="0" distB="0" distL="0" distR="0">
            <wp:extent cx="5943600" cy="2011045"/>
            <wp:effectExtent l="0" t="0" r="0" b="825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0" cstate="print"/>
                    <a:stretch>
                      <a:fillRect/>
                    </a:stretch>
                  </pic:blipFill>
                  <pic:spPr>
                    <a:xfrm>
                      <a:off x="0" y="0"/>
                      <a:ext cx="5943600" cy="2011045"/>
                    </a:xfrm>
                    <a:prstGeom prst="rect">
                      <a:avLst/>
                    </a:prstGeom>
                  </pic:spPr>
                </pic:pic>
              </a:graphicData>
            </a:graphic>
          </wp:inline>
        </w:drawing>
      </w:r>
    </w:p>
    <w:p w:rsidR="00F20DEC" w:rsidRDefault="00F20DEC" w:rsidP="00F20DEC">
      <w:pPr>
        <w:spacing w:after="0"/>
        <w:ind w:left="180"/>
      </w:pPr>
    </w:p>
    <w:p w:rsidR="007646E8" w:rsidRDefault="00F20DEC" w:rsidP="00F20DEC">
      <w:pPr>
        <w:spacing w:after="0"/>
        <w:ind w:left="180"/>
      </w:pPr>
      <w:r>
        <w:t>22a. Activity E has 10 days of slack, so if it runs 10 days late, the project completion is not delayed. Activity E is now critical</w:t>
      </w:r>
      <w:r w:rsidR="007646E8">
        <w:t>,</w:t>
      </w:r>
      <w:r>
        <w:t xml:space="preserve"> but the remaining non</w:t>
      </w:r>
      <w:r w:rsidR="007646E8">
        <w:t>–</w:t>
      </w:r>
      <w:r>
        <w:t xml:space="preserve">critical activities still have slack. </w:t>
      </w:r>
      <w:r w:rsidR="00DA4776">
        <w:t>Cognitive Domain: Comprehension</w:t>
      </w:r>
    </w:p>
    <w:p w:rsidR="00F20DEC" w:rsidRDefault="00DA4776" w:rsidP="00F20DEC">
      <w:pPr>
        <w:spacing w:after="0"/>
        <w:ind w:left="180"/>
      </w:pPr>
      <w:r>
        <w:t>Difficulty Level: Medium</w:t>
      </w:r>
    </w:p>
    <w:p w:rsidR="00F20DEC" w:rsidRDefault="00F20DEC" w:rsidP="00F20DEC">
      <w:pPr>
        <w:spacing w:after="0"/>
        <w:ind w:left="180"/>
      </w:pPr>
    </w:p>
    <w:p w:rsidR="00063163" w:rsidRDefault="00063163">
      <w:pPr>
        <w:spacing w:after="0"/>
      </w:pPr>
      <w:r>
        <w:br w:type="page"/>
      </w:r>
    </w:p>
    <w:p w:rsidR="00F20DEC" w:rsidRDefault="00F20DEC" w:rsidP="00F20DEC">
      <w:pPr>
        <w:spacing w:after="0"/>
        <w:ind w:left="180"/>
      </w:pPr>
      <w:r>
        <w:lastRenderedPageBreak/>
        <w:t>23.</w:t>
      </w:r>
    </w:p>
    <w:p w:rsidR="00F20DEC" w:rsidRDefault="00F20DEC" w:rsidP="00F20DEC">
      <w:pPr>
        <w:spacing w:after="0"/>
        <w:ind w:left="180"/>
      </w:pPr>
    </w:p>
    <w:p w:rsidR="00F20DEC" w:rsidRDefault="00F20DEC" w:rsidP="00F20DEC">
      <w:pPr>
        <w:spacing w:after="0"/>
        <w:ind w:left="180"/>
      </w:pPr>
      <w:r>
        <w:rPr>
          <w:noProof/>
        </w:rPr>
        <w:drawing>
          <wp:anchor distT="0" distB="0" distL="114300" distR="114300" simplePos="0" relativeHeight="251660288" behindDoc="0" locked="0" layoutInCell="1" allowOverlap="1">
            <wp:simplePos x="0" y="0"/>
            <wp:positionH relativeFrom="column">
              <wp:posOffset>381000</wp:posOffset>
            </wp:positionH>
            <wp:positionV relativeFrom="paragraph">
              <wp:posOffset>5080</wp:posOffset>
            </wp:positionV>
            <wp:extent cx="4579620" cy="2956560"/>
            <wp:effectExtent l="19050" t="0" r="11430" b="0"/>
            <wp:wrapNone/>
            <wp:docPr id="39" name="Chart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91"/>
              </a:graphicData>
            </a:graphic>
          </wp:anchor>
        </w:drawing>
      </w:r>
    </w:p>
    <w:p w:rsidR="00F20DEC" w:rsidRDefault="00F20DEC" w:rsidP="00F20DEC">
      <w:pPr>
        <w:spacing w:after="0"/>
        <w:ind w:left="180"/>
      </w:pPr>
    </w:p>
    <w:p w:rsidR="00F20DEC" w:rsidRDefault="00F20DEC" w:rsidP="00F20DEC">
      <w:pPr>
        <w:spacing w:after="0"/>
        <w:ind w:left="180"/>
      </w:pPr>
    </w:p>
    <w:p w:rsidR="00F20DEC" w:rsidRDefault="00F20DEC" w:rsidP="00F20DEC">
      <w:pPr>
        <w:spacing w:after="0"/>
        <w:ind w:left="180"/>
      </w:pPr>
    </w:p>
    <w:p w:rsidR="00F20DEC" w:rsidRDefault="00F20DEC" w:rsidP="00F20DEC">
      <w:pPr>
        <w:spacing w:after="0"/>
        <w:ind w:left="180"/>
      </w:pPr>
    </w:p>
    <w:p w:rsidR="00F20DEC" w:rsidRDefault="00F20DEC" w:rsidP="00F20DEC">
      <w:pPr>
        <w:spacing w:after="0"/>
        <w:ind w:left="180"/>
      </w:pPr>
    </w:p>
    <w:p w:rsidR="00F20DEC" w:rsidRDefault="00F20DEC" w:rsidP="00F20DEC">
      <w:pPr>
        <w:spacing w:after="0"/>
        <w:ind w:left="180"/>
      </w:pPr>
    </w:p>
    <w:p w:rsidR="00F20DEC" w:rsidRDefault="00F20DEC" w:rsidP="00F20DEC">
      <w:pPr>
        <w:spacing w:after="0"/>
        <w:ind w:left="180"/>
      </w:pPr>
    </w:p>
    <w:p w:rsidR="00F20DEC" w:rsidRDefault="00F20DEC" w:rsidP="00F20DEC">
      <w:pPr>
        <w:spacing w:after="0"/>
        <w:ind w:left="180"/>
      </w:pPr>
    </w:p>
    <w:p w:rsidR="00F20DEC" w:rsidRDefault="00F20DEC" w:rsidP="00F20DEC">
      <w:pPr>
        <w:spacing w:after="0"/>
        <w:ind w:left="180"/>
      </w:pPr>
    </w:p>
    <w:p w:rsidR="00F20DEC" w:rsidRDefault="00F20DEC" w:rsidP="00F20DEC">
      <w:pPr>
        <w:spacing w:after="0"/>
        <w:ind w:left="180"/>
      </w:pPr>
    </w:p>
    <w:p w:rsidR="00F20DEC" w:rsidRDefault="00F20DEC" w:rsidP="00F20DEC">
      <w:pPr>
        <w:spacing w:after="0"/>
        <w:ind w:left="180"/>
      </w:pPr>
    </w:p>
    <w:p w:rsidR="00F20DEC" w:rsidRDefault="00F20DEC" w:rsidP="00F20DEC">
      <w:pPr>
        <w:spacing w:after="0"/>
        <w:ind w:left="180"/>
      </w:pPr>
    </w:p>
    <w:p w:rsidR="00F20DEC" w:rsidRDefault="00F20DEC" w:rsidP="00F20DEC">
      <w:pPr>
        <w:spacing w:after="0"/>
        <w:ind w:left="180"/>
      </w:pPr>
    </w:p>
    <w:p w:rsidR="00F20DEC" w:rsidRDefault="00F20DEC" w:rsidP="00F20DEC">
      <w:pPr>
        <w:spacing w:after="0"/>
        <w:ind w:left="180"/>
      </w:pPr>
    </w:p>
    <w:p w:rsidR="00F20DEC" w:rsidRDefault="00F20DEC" w:rsidP="00F20DEC">
      <w:pPr>
        <w:spacing w:after="0"/>
        <w:ind w:left="180"/>
      </w:pPr>
    </w:p>
    <w:p w:rsidR="00F20DEC" w:rsidRDefault="00F20DEC" w:rsidP="00F20DEC">
      <w:pPr>
        <w:spacing w:after="0"/>
        <w:ind w:left="180"/>
      </w:pPr>
    </w:p>
    <w:p w:rsidR="007646E8" w:rsidRDefault="00DA4776" w:rsidP="00F20DEC">
      <w:pPr>
        <w:spacing w:after="0"/>
        <w:ind w:left="180"/>
      </w:pPr>
      <w:r>
        <w:t>Cognitive Domain: Comprehension</w:t>
      </w:r>
    </w:p>
    <w:p w:rsidR="00F20DEC" w:rsidRDefault="00DA4776" w:rsidP="00F20DEC">
      <w:pPr>
        <w:spacing w:after="0"/>
        <w:ind w:left="180"/>
      </w:pPr>
      <w:r>
        <w:t>Difficulty Level: Medium</w:t>
      </w:r>
    </w:p>
    <w:p w:rsidR="00F20DEC" w:rsidRDefault="00F20DEC" w:rsidP="00F20DEC">
      <w:pPr>
        <w:spacing w:after="0"/>
        <w:ind w:left="180"/>
      </w:pPr>
    </w:p>
    <w:p w:rsidR="00A94162" w:rsidRDefault="00A94162" w:rsidP="00F20DEC">
      <w:pPr>
        <w:spacing w:after="0"/>
        <w:ind w:left="180"/>
      </w:pPr>
    </w:p>
    <w:p w:rsidR="00F20DEC" w:rsidRDefault="00F20DEC" w:rsidP="00F20DEC">
      <w:pPr>
        <w:spacing w:after="0"/>
        <w:ind w:left="180"/>
      </w:pPr>
      <w:r>
        <w:t>24a.</w:t>
      </w:r>
    </w:p>
    <w:tbl>
      <w:tblPr>
        <w:tblW w:w="9995" w:type="dxa"/>
        <w:tblInd w:w="-5" w:type="dxa"/>
        <w:tblLayout w:type="fixed"/>
        <w:tblLook w:val="04A0" w:firstRow="1" w:lastRow="0" w:firstColumn="1" w:lastColumn="0" w:noHBand="0" w:noVBand="1"/>
      </w:tblPr>
      <w:tblGrid>
        <w:gridCol w:w="2003"/>
        <w:gridCol w:w="593"/>
        <w:gridCol w:w="756"/>
        <w:gridCol w:w="756"/>
        <w:gridCol w:w="756"/>
        <w:gridCol w:w="720"/>
        <w:gridCol w:w="876"/>
        <w:gridCol w:w="830"/>
        <w:gridCol w:w="812"/>
        <w:gridCol w:w="830"/>
        <w:gridCol w:w="1063"/>
      </w:tblGrid>
      <w:tr w:rsidR="00F20DEC" w:rsidRPr="00ED6F04" w:rsidTr="009E2086">
        <w:trPr>
          <w:trHeight w:val="312"/>
        </w:trPr>
        <w:tc>
          <w:tcPr>
            <w:tcW w:w="9995"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A94162" w:rsidRPr="00A94162" w:rsidRDefault="00A94162" w:rsidP="00A94162">
            <w:pPr>
              <w:spacing w:after="0"/>
              <w:ind w:left="180"/>
              <w:jc w:val="center"/>
              <w:rPr>
                <w:bCs/>
                <w:i/>
                <w:szCs w:val="18"/>
              </w:rPr>
            </w:pPr>
            <w:r w:rsidRPr="00A94162">
              <w:rPr>
                <w:bCs/>
                <w:i/>
                <w:szCs w:val="18"/>
              </w:rPr>
              <w:t>Budgeted Costs for Sample Project</w:t>
            </w:r>
          </w:p>
          <w:p w:rsidR="00F20DEC" w:rsidRPr="009350B1" w:rsidRDefault="00A94162" w:rsidP="00A94162">
            <w:pPr>
              <w:spacing w:after="0"/>
              <w:ind w:left="180"/>
              <w:jc w:val="center"/>
              <w:rPr>
                <w:i/>
                <w:color w:val="000000"/>
              </w:rPr>
            </w:pPr>
            <w:r w:rsidRPr="00A94162">
              <w:rPr>
                <w:bCs/>
                <w:i/>
                <w:szCs w:val="18"/>
              </w:rPr>
              <w:t>Duration (in weeks)</w:t>
            </w:r>
          </w:p>
        </w:tc>
      </w:tr>
      <w:tr w:rsidR="00F20DEC" w:rsidRPr="00ED6F04" w:rsidTr="009350B1">
        <w:trPr>
          <w:trHeight w:val="312"/>
        </w:trPr>
        <w:tc>
          <w:tcPr>
            <w:tcW w:w="2003" w:type="dxa"/>
            <w:tcBorders>
              <w:top w:val="nil"/>
              <w:left w:val="single" w:sz="4" w:space="0" w:color="auto"/>
              <w:bottom w:val="single" w:sz="4" w:space="0" w:color="auto"/>
              <w:right w:val="single" w:sz="4" w:space="0" w:color="auto"/>
            </w:tcBorders>
            <w:shd w:val="clear" w:color="auto" w:fill="auto"/>
            <w:vAlign w:val="center"/>
            <w:hideMark/>
          </w:tcPr>
          <w:p w:rsidR="00F20DEC" w:rsidRPr="00ED6F04" w:rsidRDefault="00F20DEC" w:rsidP="009E2086">
            <w:pPr>
              <w:spacing w:after="0"/>
              <w:ind w:left="180"/>
              <w:rPr>
                <w:b/>
                <w:bCs/>
              </w:rPr>
            </w:pPr>
          </w:p>
        </w:tc>
        <w:tc>
          <w:tcPr>
            <w:tcW w:w="593"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b/>
                <w:bCs/>
              </w:rPr>
            </w:pPr>
            <w:r w:rsidRPr="00ED6F04">
              <w:rPr>
                <w:b/>
                <w:bCs/>
                <w:szCs w:val="18"/>
              </w:rPr>
              <w:t>5</w:t>
            </w:r>
          </w:p>
        </w:tc>
        <w:tc>
          <w:tcPr>
            <w:tcW w:w="756"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b/>
                <w:bCs/>
              </w:rPr>
            </w:pPr>
            <w:r w:rsidRPr="00ED6F04">
              <w:rPr>
                <w:b/>
                <w:bCs/>
                <w:szCs w:val="18"/>
              </w:rPr>
              <w:t>10</w:t>
            </w:r>
          </w:p>
        </w:tc>
        <w:tc>
          <w:tcPr>
            <w:tcW w:w="756"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b/>
                <w:bCs/>
              </w:rPr>
            </w:pPr>
            <w:r w:rsidRPr="00ED6F04">
              <w:rPr>
                <w:b/>
                <w:bCs/>
                <w:szCs w:val="18"/>
              </w:rPr>
              <w:t>15</w:t>
            </w:r>
          </w:p>
        </w:tc>
        <w:tc>
          <w:tcPr>
            <w:tcW w:w="756"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b/>
                <w:bCs/>
              </w:rPr>
            </w:pPr>
            <w:r w:rsidRPr="00ED6F04">
              <w:rPr>
                <w:b/>
                <w:bCs/>
                <w:szCs w:val="18"/>
              </w:rPr>
              <w:t>20</w:t>
            </w:r>
          </w:p>
        </w:tc>
        <w:tc>
          <w:tcPr>
            <w:tcW w:w="720"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b/>
                <w:bCs/>
              </w:rPr>
            </w:pPr>
            <w:r w:rsidRPr="00ED6F04">
              <w:rPr>
                <w:b/>
                <w:bCs/>
                <w:szCs w:val="18"/>
              </w:rPr>
              <w:t>25</w:t>
            </w:r>
          </w:p>
        </w:tc>
        <w:tc>
          <w:tcPr>
            <w:tcW w:w="876"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b/>
                <w:bCs/>
              </w:rPr>
            </w:pPr>
            <w:r w:rsidRPr="00ED6F04">
              <w:rPr>
                <w:b/>
                <w:bCs/>
                <w:szCs w:val="18"/>
              </w:rPr>
              <w:t>30</w:t>
            </w:r>
          </w:p>
        </w:tc>
        <w:tc>
          <w:tcPr>
            <w:tcW w:w="830"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b/>
                <w:bCs/>
              </w:rPr>
            </w:pPr>
            <w:r w:rsidRPr="00ED6F04">
              <w:rPr>
                <w:b/>
                <w:bCs/>
                <w:szCs w:val="18"/>
              </w:rPr>
              <w:t>35</w:t>
            </w:r>
          </w:p>
        </w:tc>
        <w:tc>
          <w:tcPr>
            <w:tcW w:w="812"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b/>
                <w:bCs/>
              </w:rPr>
            </w:pPr>
            <w:r w:rsidRPr="00ED6F04">
              <w:rPr>
                <w:b/>
                <w:bCs/>
                <w:szCs w:val="18"/>
              </w:rPr>
              <w:t>40</w:t>
            </w:r>
          </w:p>
        </w:tc>
        <w:tc>
          <w:tcPr>
            <w:tcW w:w="830"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b/>
                <w:bCs/>
              </w:rPr>
            </w:pPr>
            <w:r w:rsidRPr="00ED6F04">
              <w:rPr>
                <w:b/>
                <w:bCs/>
                <w:szCs w:val="18"/>
              </w:rPr>
              <w:t>45</w:t>
            </w:r>
          </w:p>
        </w:tc>
        <w:tc>
          <w:tcPr>
            <w:tcW w:w="1063"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b/>
                <w:bCs/>
              </w:rPr>
            </w:pPr>
            <w:r w:rsidRPr="00ED6F04">
              <w:rPr>
                <w:b/>
                <w:bCs/>
                <w:szCs w:val="18"/>
              </w:rPr>
              <w:t>Total</w:t>
            </w:r>
          </w:p>
        </w:tc>
      </w:tr>
      <w:tr w:rsidR="00F20DEC" w:rsidRPr="00ED6F04" w:rsidTr="009350B1">
        <w:trPr>
          <w:trHeight w:val="312"/>
        </w:trPr>
        <w:tc>
          <w:tcPr>
            <w:tcW w:w="2003" w:type="dxa"/>
            <w:tcBorders>
              <w:top w:val="nil"/>
              <w:left w:val="single" w:sz="4" w:space="0" w:color="auto"/>
              <w:bottom w:val="single" w:sz="4" w:space="0" w:color="auto"/>
              <w:right w:val="single" w:sz="4" w:space="0" w:color="auto"/>
            </w:tcBorders>
            <w:shd w:val="clear" w:color="auto" w:fill="auto"/>
            <w:vAlign w:val="center"/>
            <w:hideMark/>
          </w:tcPr>
          <w:p w:rsidR="00F20DEC" w:rsidRPr="00ED6F04" w:rsidRDefault="00F20DEC" w:rsidP="009E2086">
            <w:pPr>
              <w:spacing w:after="0"/>
              <w:ind w:left="180"/>
              <w:rPr>
                <w:color w:val="000000"/>
              </w:rPr>
            </w:pPr>
            <w:r w:rsidRPr="00ED6F04">
              <w:rPr>
                <w:color w:val="000000"/>
                <w:szCs w:val="20"/>
              </w:rPr>
              <w:t>Design</w:t>
            </w:r>
          </w:p>
        </w:tc>
        <w:tc>
          <w:tcPr>
            <w:tcW w:w="593"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color w:val="000000"/>
              </w:rPr>
            </w:pPr>
            <w:r w:rsidRPr="00ED6F04">
              <w:rPr>
                <w:color w:val="000000"/>
                <w:szCs w:val="20"/>
              </w:rPr>
              <w:t>6</w:t>
            </w:r>
          </w:p>
        </w:tc>
        <w:tc>
          <w:tcPr>
            <w:tcW w:w="756"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color w:val="000000"/>
              </w:rPr>
            </w:pPr>
            <w:r w:rsidRPr="00ED6F04">
              <w:rPr>
                <w:color w:val="000000"/>
                <w:szCs w:val="20"/>
              </w:rPr>
              <w:t>2</w:t>
            </w:r>
          </w:p>
        </w:tc>
        <w:tc>
          <w:tcPr>
            <w:tcW w:w="756"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color w:val="000000"/>
              </w:rPr>
            </w:pPr>
            <w:r w:rsidRPr="00ED6F04">
              <w:rPr>
                <w:color w:val="000000"/>
                <w:szCs w:val="20"/>
              </w:rPr>
              <w:t>1</w:t>
            </w:r>
          </w:p>
        </w:tc>
        <w:tc>
          <w:tcPr>
            <w:tcW w:w="756"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b/>
                <w:bCs/>
              </w:rPr>
            </w:pPr>
          </w:p>
        </w:tc>
        <w:tc>
          <w:tcPr>
            <w:tcW w:w="720"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b/>
                <w:bCs/>
              </w:rPr>
            </w:pPr>
          </w:p>
        </w:tc>
        <w:tc>
          <w:tcPr>
            <w:tcW w:w="876"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b/>
                <w:bCs/>
              </w:rPr>
            </w:pPr>
          </w:p>
        </w:tc>
        <w:tc>
          <w:tcPr>
            <w:tcW w:w="830"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b/>
                <w:bCs/>
              </w:rPr>
            </w:pPr>
          </w:p>
        </w:tc>
        <w:tc>
          <w:tcPr>
            <w:tcW w:w="812"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b/>
                <w:bCs/>
              </w:rPr>
            </w:pPr>
          </w:p>
        </w:tc>
        <w:tc>
          <w:tcPr>
            <w:tcW w:w="830"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b/>
                <w:bCs/>
              </w:rPr>
            </w:pPr>
          </w:p>
        </w:tc>
        <w:tc>
          <w:tcPr>
            <w:tcW w:w="1063"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b/>
                <w:bCs/>
              </w:rPr>
            </w:pPr>
            <w:r w:rsidRPr="00ED6F04">
              <w:rPr>
                <w:b/>
                <w:bCs/>
              </w:rPr>
              <w:t>9</w:t>
            </w:r>
          </w:p>
        </w:tc>
      </w:tr>
      <w:tr w:rsidR="00F20DEC" w:rsidRPr="00ED6F04" w:rsidTr="009350B1">
        <w:trPr>
          <w:trHeight w:val="312"/>
        </w:trPr>
        <w:tc>
          <w:tcPr>
            <w:tcW w:w="2003" w:type="dxa"/>
            <w:tcBorders>
              <w:top w:val="nil"/>
              <w:left w:val="single" w:sz="4" w:space="0" w:color="auto"/>
              <w:bottom w:val="single" w:sz="4" w:space="0" w:color="auto"/>
              <w:right w:val="single" w:sz="4" w:space="0" w:color="auto"/>
            </w:tcBorders>
            <w:shd w:val="clear" w:color="auto" w:fill="auto"/>
            <w:vAlign w:val="center"/>
            <w:hideMark/>
          </w:tcPr>
          <w:p w:rsidR="00F20DEC" w:rsidRPr="00ED6F04" w:rsidRDefault="00F20DEC" w:rsidP="009E2086">
            <w:pPr>
              <w:spacing w:after="0"/>
              <w:ind w:left="180"/>
              <w:rPr>
                <w:color w:val="000000"/>
              </w:rPr>
            </w:pPr>
            <w:r w:rsidRPr="00ED6F04">
              <w:rPr>
                <w:color w:val="000000"/>
                <w:szCs w:val="20"/>
              </w:rPr>
              <w:t>Engineer</w:t>
            </w:r>
          </w:p>
        </w:tc>
        <w:tc>
          <w:tcPr>
            <w:tcW w:w="593"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b/>
                <w:bCs/>
              </w:rPr>
            </w:pPr>
          </w:p>
        </w:tc>
        <w:tc>
          <w:tcPr>
            <w:tcW w:w="756"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color w:val="000000"/>
              </w:rPr>
            </w:pPr>
            <w:r w:rsidRPr="00ED6F04">
              <w:rPr>
                <w:color w:val="000000"/>
                <w:szCs w:val="20"/>
              </w:rPr>
              <w:t>5</w:t>
            </w:r>
          </w:p>
        </w:tc>
        <w:tc>
          <w:tcPr>
            <w:tcW w:w="756"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color w:val="000000"/>
              </w:rPr>
            </w:pPr>
            <w:r w:rsidRPr="00ED6F04">
              <w:rPr>
                <w:color w:val="000000"/>
                <w:szCs w:val="20"/>
              </w:rPr>
              <w:t>10</w:t>
            </w:r>
          </w:p>
        </w:tc>
        <w:tc>
          <w:tcPr>
            <w:tcW w:w="756"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color w:val="000000"/>
              </w:rPr>
            </w:pPr>
            <w:r w:rsidRPr="00ED6F04">
              <w:rPr>
                <w:color w:val="000000"/>
                <w:szCs w:val="20"/>
              </w:rPr>
              <w:t>12</w:t>
            </w:r>
          </w:p>
        </w:tc>
        <w:tc>
          <w:tcPr>
            <w:tcW w:w="720"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color w:val="000000"/>
              </w:rPr>
            </w:pPr>
            <w:r w:rsidRPr="00ED6F04">
              <w:rPr>
                <w:color w:val="000000"/>
                <w:szCs w:val="20"/>
              </w:rPr>
              <w:t>6</w:t>
            </w:r>
          </w:p>
        </w:tc>
        <w:tc>
          <w:tcPr>
            <w:tcW w:w="876"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b/>
                <w:bCs/>
              </w:rPr>
            </w:pPr>
          </w:p>
        </w:tc>
        <w:tc>
          <w:tcPr>
            <w:tcW w:w="830"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b/>
                <w:bCs/>
              </w:rPr>
            </w:pPr>
          </w:p>
        </w:tc>
        <w:tc>
          <w:tcPr>
            <w:tcW w:w="812"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b/>
                <w:bCs/>
              </w:rPr>
            </w:pPr>
          </w:p>
        </w:tc>
        <w:tc>
          <w:tcPr>
            <w:tcW w:w="830"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b/>
                <w:bCs/>
              </w:rPr>
            </w:pPr>
          </w:p>
        </w:tc>
        <w:tc>
          <w:tcPr>
            <w:tcW w:w="1063"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b/>
                <w:bCs/>
              </w:rPr>
            </w:pPr>
            <w:r w:rsidRPr="00ED6F04">
              <w:rPr>
                <w:b/>
                <w:bCs/>
              </w:rPr>
              <w:t>27</w:t>
            </w:r>
          </w:p>
        </w:tc>
      </w:tr>
      <w:tr w:rsidR="00F20DEC" w:rsidRPr="00ED6F04" w:rsidTr="009350B1">
        <w:trPr>
          <w:trHeight w:val="312"/>
        </w:trPr>
        <w:tc>
          <w:tcPr>
            <w:tcW w:w="2003" w:type="dxa"/>
            <w:tcBorders>
              <w:top w:val="nil"/>
              <w:left w:val="single" w:sz="4" w:space="0" w:color="auto"/>
              <w:bottom w:val="single" w:sz="4" w:space="0" w:color="auto"/>
              <w:right w:val="single" w:sz="4" w:space="0" w:color="auto"/>
            </w:tcBorders>
            <w:shd w:val="clear" w:color="auto" w:fill="auto"/>
            <w:vAlign w:val="center"/>
            <w:hideMark/>
          </w:tcPr>
          <w:p w:rsidR="00F20DEC" w:rsidRPr="00ED6F04" w:rsidRDefault="00F20DEC" w:rsidP="009E2086">
            <w:pPr>
              <w:spacing w:after="0"/>
              <w:ind w:left="180"/>
              <w:rPr>
                <w:color w:val="000000"/>
              </w:rPr>
            </w:pPr>
            <w:r w:rsidRPr="00ED6F04">
              <w:rPr>
                <w:color w:val="000000"/>
                <w:szCs w:val="20"/>
              </w:rPr>
              <w:t>Install</w:t>
            </w:r>
          </w:p>
        </w:tc>
        <w:tc>
          <w:tcPr>
            <w:tcW w:w="593"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b/>
                <w:bCs/>
              </w:rPr>
            </w:pPr>
          </w:p>
        </w:tc>
        <w:tc>
          <w:tcPr>
            <w:tcW w:w="756"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b/>
                <w:bCs/>
              </w:rPr>
            </w:pPr>
          </w:p>
        </w:tc>
        <w:tc>
          <w:tcPr>
            <w:tcW w:w="756"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color w:val="000000"/>
              </w:rPr>
            </w:pPr>
            <w:r w:rsidRPr="00ED6F04">
              <w:rPr>
                <w:color w:val="000000"/>
                <w:szCs w:val="20"/>
              </w:rPr>
              <w:t>7</w:t>
            </w:r>
          </w:p>
        </w:tc>
        <w:tc>
          <w:tcPr>
            <w:tcW w:w="756"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color w:val="000000"/>
              </w:rPr>
            </w:pPr>
            <w:r w:rsidRPr="00ED6F04">
              <w:rPr>
                <w:color w:val="000000"/>
                <w:szCs w:val="20"/>
              </w:rPr>
              <w:t>15</w:t>
            </w:r>
          </w:p>
        </w:tc>
        <w:tc>
          <w:tcPr>
            <w:tcW w:w="720"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color w:val="000000"/>
              </w:rPr>
            </w:pPr>
            <w:r w:rsidRPr="00ED6F04">
              <w:rPr>
                <w:color w:val="000000"/>
                <w:szCs w:val="20"/>
              </w:rPr>
              <w:t>30</w:t>
            </w:r>
          </w:p>
        </w:tc>
        <w:tc>
          <w:tcPr>
            <w:tcW w:w="876"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color w:val="000000"/>
              </w:rPr>
            </w:pPr>
            <w:r w:rsidRPr="00ED6F04">
              <w:rPr>
                <w:color w:val="000000"/>
                <w:szCs w:val="20"/>
              </w:rPr>
              <w:t>8</w:t>
            </w:r>
          </w:p>
        </w:tc>
        <w:tc>
          <w:tcPr>
            <w:tcW w:w="830"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b/>
                <w:bCs/>
              </w:rPr>
            </w:pPr>
          </w:p>
        </w:tc>
        <w:tc>
          <w:tcPr>
            <w:tcW w:w="812"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b/>
                <w:bCs/>
              </w:rPr>
            </w:pPr>
          </w:p>
        </w:tc>
        <w:tc>
          <w:tcPr>
            <w:tcW w:w="830"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b/>
                <w:bCs/>
              </w:rPr>
            </w:pPr>
          </w:p>
        </w:tc>
        <w:tc>
          <w:tcPr>
            <w:tcW w:w="1063"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b/>
                <w:bCs/>
              </w:rPr>
            </w:pPr>
            <w:r w:rsidRPr="00ED6F04">
              <w:rPr>
                <w:b/>
                <w:bCs/>
              </w:rPr>
              <w:t>60</w:t>
            </w:r>
          </w:p>
        </w:tc>
      </w:tr>
      <w:tr w:rsidR="00F20DEC" w:rsidRPr="00ED6F04" w:rsidTr="009350B1">
        <w:trPr>
          <w:trHeight w:val="312"/>
        </w:trPr>
        <w:tc>
          <w:tcPr>
            <w:tcW w:w="2003" w:type="dxa"/>
            <w:tcBorders>
              <w:top w:val="nil"/>
              <w:left w:val="single" w:sz="4" w:space="0" w:color="auto"/>
              <w:bottom w:val="single" w:sz="4" w:space="0" w:color="auto"/>
              <w:right w:val="single" w:sz="4" w:space="0" w:color="auto"/>
            </w:tcBorders>
            <w:shd w:val="clear" w:color="auto" w:fill="auto"/>
            <w:vAlign w:val="center"/>
            <w:hideMark/>
          </w:tcPr>
          <w:p w:rsidR="00F20DEC" w:rsidRPr="00ED6F04" w:rsidRDefault="00F20DEC" w:rsidP="009E2086">
            <w:pPr>
              <w:spacing w:after="0"/>
              <w:ind w:left="180"/>
              <w:rPr>
                <w:color w:val="000000"/>
              </w:rPr>
            </w:pPr>
            <w:r w:rsidRPr="00ED6F04">
              <w:rPr>
                <w:color w:val="000000"/>
                <w:szCs w:val="20"/>
              </w:rPr>
              <w:t>Test</w:t>
            </w:r>
          </w:p>
        </w:tc>
        <w:tc>
          <w:tcPr>
            <w:tcW w:w="593"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b/>
                <w:bCs/>
              </w:rPr>
            </w:pPr>
          </w:p>
        </w:tc>
        <w:tc>
          <w:tcPr>
            <w:tcW w:w="756"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b/>
                <w:bCs/>
              </w:rPr>
            </w:pPr>
          </w:p>
        </w:tc>
        <w:tc>
          <w:tcPr>
            <w:tcW w:w="756"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b/>
                <w:bCs/>
              </w:rPr>
            </w:pPr>
          </w:p>
        </w:tc>
        <w:tc>
          <w:tcPr>
            <w:tcW w:w="756"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b/>
                <w:bCs/>
              </w:rPr>
            </w:pPr>
          </w:p>
        </w:tc>
        <w:tc>
          <w:tcPr>
            <w:tcW w:w="720"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color w:val="000000"/>
              </w:rPr>
            </w:pPr>
            <w:r w:rsidRPr="00ED6F04">
              <w:rPr>
                <w:color w:val="000000"/>
                <w:szCs w:val="20"/>
              </w:rPr>
              <w:t>1</w:t>
            </w:r>
          </w:p>
        </w:tc>
        <w:tc>
          <w:tcPr>
            <w:tcW w:w="876"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color w:val="000000"/>
              </w:rPr>
            </w:pPr>
            <w:r w:rsidRPr="00ED6F04">
              <w:rPr>
                <w:color w:val="000000"/>
                <w:szCs w:val="20"/>
              </w:rPr>
              <w:t>5</w:t>
            </w:r>
          </w:p>
        </w:tc>
        <w:tc>
          <w:tcPr>
            <w:tcW w:w="830"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color w:val="000000"/>
              </w:rPr>
            </w:pPr>
            <w:r w:rsidRPr="00ED6F04">
              <w:rPr>
                <w:color w:val="000000"/>
                <w:szCs w:val="20"/>
              </w:rPr>
              <w:t>8</w:t>
            </w:r>
          </w:p>
        </w:tc>
        <w:tc>
          <w:tcPr>
            <w:tcW w:w="812"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color w:val="000000"/>
              </w:rPr>
            </w:pPr>
            <w:r w:rsidRPr="00ED6F04">
              <w:rPr>
                <w:color w:val="000000"/>
                <w:szCs w:val="20"/>
              </w:rPr>
              <w:t>5</w:t>
            </w:r>
          </w:p>
        </w:tc>
        <w:tc>
          <w:tcPr>
            <w:tcW w:w="830"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color w:val="000000"/>
              </w:rPr>
            </w:pPr>
            <w:r w:rsidRPr="00ED6F04">
              <w:rPr>
                <w:color w:val="000000"/>
                <w:szCs w:val="20"/>
              </w:rPr>
              <w:t>2</w:t>
            </w:r>
          </w:p>
        </w:tc>
        <w:tc>
          <w:tcPr>
            <w:tcW w:w="1063"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b/>
                <w:bCs/>
              </w:rPr>
            </w:pPr>
            <w:r w:rsidRPr="00ED6F04">
              <w:rPr>
                <w:b/>
                <w:bCs/>
              </w:rPr>
              <w:t>20</w:t>
            </w:r>
          </w:p>
        </w:tc>
      </w:tr>
      <w:tr w:rsidR="00F20DEC" w:rsidRPr="00ED6F04" w:rsidTr="009350B1">
        <w:trPr>
          <w:trHeight w:val="312"/>
        </w:trPr>
        <w:tc>
          <w:tcPr>
            <w:tcW w:w="2003" w:type="dxa"/>
            <w:tcBorders>
              <w:top w:val="nil"/>
              <w:left w:val="single" w:sz="4" w:space="0" w:color="auto"/>
              <w:bottom w:val="single" w:sz="4" w:space="0" w:color="auto"/>
              <w:right w:val="single" w:sz="4" w:space="0" w:color="auto"/>
            </w:tcBorders>
            <w:shd w:val="clear" w:color="auto" w:fill="auto"/>
            <w:vAlign w:val="center"/>
            <w:hideMark/>
          </w:tcPr>
          <w:p w:rsidR="00F20DEC" w:rsidRPr="00ED6F04" w:rsidRDefault="00F20DEC" w:rsidP="009E2086">
            <w:pPr>
              <w:spacing w:after="0"/>
              <w:ind w:left="180" w:firstLineChars="100" w:firstLine="240"/>
              <w:rPr>
                <w:color w:val="000000"/>
              </w:rPr>
            </w:pPr>
            <w:r w:rsidRPr="00ED6F04">
              <w:rPr>
                <w:color w:val="000000"/>
                <w:szCs w:val="20"/>
              </w:rPr>
              <w:t>Monthly</w:t>
            </w:r>
          </w:p>
        </w:tc>
        <w:tc>
          <w:tcPr>
            <w:tcW w:w="593"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b/>
                <w:bCs/>
              </w:rPr>
            </w:pPr>
            <w:r w:rsidRPr="00ED6F04">
              <w:rPr>
                <w:b/>
                <w:bCs/>
              </w:rPr>
              <w:t>6</w:t>
            </w:r>
          </w:p>
        </w:tc>
        <w:tc>
          <w:tcPr>
            <w:tcW w:w="756"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b/>
                <w:bCs/>
              </w:rPr>
            </w:pPr>
            <w:r w:rsidRPr="00ED6F04">
              <w:rPr>
                <w:b/>
                <w:bCs/>
              </w:rPr>
              <w:t>7</w:t>
            </w:r>
          </w:p>
        </w:tc>
        <w:tc>
          <w:tcPr>
            <w:tcW w:w="756"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b/>
                <w:bCs/>
              </w:rPr>
            </w:pPr>
            <w:r w:rsidRPr="00ED6F04">
              <w:rPr>
                <w:b/>
                <w:bCs/>
              </w:rPr>
              <w:t>18</w:t>
            </w:r>
          </w:p>
        </w:tc>
        <w:tc>
          <w:tcPr>
            <w:tcW w:w="756"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b/>
                <w:bCs/>
              </w:rPr>
            </w:pPr>
            <w:r w:rsidRPr="00ED6F04">
              <w:rPr>
                <w:b/>
                <w:bCs/>
              </w:rPr>
              <w:t>27</w:t>
            </w:r>
          </w:p>
        </w:tc>
        <w:tc>
          <w:tcPr>
            <w:tcW w:w="720"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b/>
                <w:bCs/>
              </w:rPr>
            </w:pPr>
            <w:r w:rsidRPr="00ED6F04">
              <w:rPr>
                <w:b/>
                <w:bCs/>
              </w:rPr>
              <w:t>30</w:t>
            </w:r>
          </w:p>
        </w:tc>
        <w:tc>
          <w:tcPr>
            <w:tcW w:w="876"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b/>
                <w:bCs/>
              </w:rPr>
            </w:pPr>
            <w:r w:rsidRPr="00ED6F04">
              <w:rPr>
                <w:b/>
                <w:bCs/>
              </w:rPr>
              <w:t>13</w:t>
            </w:r>
          </w:p>
        </w:tc>
        <w:tc>
          <w:tcPr>
            <w:tcW w:w="830"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b/>
                <w:bCs/>
              </w:rPr>
            </w:pPr>
            <w:r w:rsidRPr="00ED6F04">
              <w:rPr>
                <w:b/>
                <w:bCs/>
              </w:rPr>
              <w:t>8</w:t>
            </w:r>
          </w:p>
        </w:tc>
        <w:tc>
          <w:tcPr>
            <w:tcW w:w="812"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b/>
                <w:bCs/>
              </w:rPr>
            </w:pPr>
            <w:r w:rsidRPr="00ED6F04">
              <w:rPr>
                <w:b/>
                <w:bCs/>
              </w:rPr>
              <w:t>5</w:t>
            </w:r>
          </w:p>
        </w:tc>
        <w:tc>
          <w:tcPr>
            <w:tcW w:w="830"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b/>
                <w:bCs/>
              </w:rPr>
            </w:pPr>
            <w:r w:rsidRPr="00ED6F04">
              <w:rPr>
                <w:b/>
                <w:bCs/>
              </w:rPr>
              <w:t>2</w:t>
            </w:r>
          </w:p>
        </w:tc>
        <w:tc>
          <w:tcPr>
            <w:tcW w:w="1063"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b/>
                <w:bCs/>
              </w:rPr>
            </w:pPr>
            <w:r w:rsidRPr="00ED6F04">
              <w:rPr>
                <w:b/>
                <w:bCs/>
              </w:rPr>
              <w:t>116</w:t>
            </w:r>
          </w:p>
        </w:tc>
      </w:tr>
      <w:tr w:rsidR="00F20DEC" w:rsidRPr="00ED6F04" w:rsidTr="009350B1">
        <w:trPr>
          <w:trHeight w:val="312"/>
        </w:trPr>
        <w:tc>
          <w:tcPr>
            <w:tcW w:w="2003" w:type="dxa"/>
            <w:tcBorders>
              <w:top w:val="nil"/>
              <w:left w:val="single" w:sz="4" w:space="0" w:color="auto"/>
              <w:bottom w:val="single" w:sz="4" w:space="0" w:color="auto"/>
              <w:right w:val="single" w:sz="4" w:space="0" w:color="auto"/>
            </w:tcBorders>
            <w:shd w:val="clear" w:color="auto" w:fill="auto"/>
            <w:vAlign w:val="center"/>
            <w:hideMark/>
          </w:tcPr>
          <w:p w:rsidR="00F20DEC" w:rsidRPr="00ED6F04" w:rsidRDefault="00F20DEC" w:rsidP="009E2086">
            <w:pPr>
              <w:spacing w:after="0"/>
              <w:ind w:left="180" w:firstLineChars="100" w:firstLine="240"/>
              <w:rPr>
                <w:color w:val="000000"/>
              </w:rPr>
            </w:pPr>
            <w:r w:rsidRPr="00ED6F04">
              <w:rPr>
                <w:color w:val="000000"/>
              </w:rPr>
              <w:t>Cumulative</w:t>
            </w:r>
          </w:p>
        </w:tc>
        <w:tc>
          <w:tcPr>
            <w:tcW w:w="593"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b/>
                <w:bCs/>
              </w:rPr>
            </w:pPr>
            <w:r w:rsidRPr="00ED6F04">
              <w:rPr>
                <w:b/>
                <w:bCs/>
              </w:rPr>
              <w:t>6</w:t>
            </w:r>
          </w:p>
        </w:tc>
        <w:tc>
          <w:tcPr>
            <w:tcW w:w="756"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b/>
                <w:bCs/>
              </w:rPr>
            </w:pPr>
            <w:r w:rsidRPr="00ED6F04">
              <w:rPr>
                <w:b/>
                <w:bCs/>
              </w:rPr>
              <w:t>13</w:t>
            </w:r>
          </w:p>
        </w:tc>
        <w:tc>
          <w:tcPr>
            <w:tcW w:w="756"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b/>
                <w:bCs/>
              </w:rPr>
            </w:pPr>
            <w:r w:rsidRPr="00ED6F04">
              <w:rPr>
                <w:b/>
                <w:bCs/>
              </w:rPr>
              <w:t>31</w:t>
            </w:r>
          </w:p>
        </w:tc>
        <w:tc>
          <w:tcPr>
            <w:tcW w:w="756"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b/>
                <w:bCs/>
              </w:rPr>
            </w:pPr>
            <w:r w:rsidRPr="00ED6F04">
              <w:rPr>
                <w:b/>
                <w:bCs/>
              </w:rPr>
              <w:t>58</w:t>
            </w:r>
          </w:p>
        </w:tc>
        <w:tc>
          <w:tcPr>
            <w:tcW w:w="720"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b/>
                <w:bCs/>
              </w:rPr>
            </w:pPr>
            <w:r w:rsidRPr="00ED6F04">
              <w:rPr>
                <w:b/>
                <w:bCs/>
              </w:rPr>
              <w:t>88</w:t>
            </w:r>
          </w:p>
        </w:tc>
        <w:tc>
          <w:tcPr>
            <w:tcW w:w="876"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b/>
                <w:bCs/>
              </w:rPr>
            </w:pPr>
            <w:r w:rsidRPr="00ED6F04">
              <w:rPr>
                <w:b/>
                <w:bCs/>
              </w:rPr>
              <w:t>101</w:t>
            </w:r>
          </w:p>
        </w:tc>
        <w:tc>
          <w:tcPr>
            <w:tcW w:w="830"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b/>
                <w:bCs/>
              </w:rPr>
            </w:pPr>
            <w:r w:rsidRPr="00ED6F04">
              <w:rPr>
                <w:b/>
                <w:bCs/>
              </w:rPr>
              <w:t>109</w:t>
            </w:r>
          </w:p>
        </w:tc>
        <w:tc>
          <w:tcPr>
            <w:tcW w:w="812"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b/>
                <w:bCs/>
              </w:rPr>
            </w:pPr>
            <w:r w:rsidRPr="00ED6F04">
              <w:rPr>
                <w:b/>
                <w:bCs/>
              </w:rPr>
              <w:t>114</w:t>
            </w:r>
          </w:p>
        </w:tc>
        <w:tc>
          <w:tcPr>
            <w:tcW w:w="830" w:type="dxa"/>
            <w:tcBorders>
              <w:top w:val="nil"/>
              <w:left w:val="nil"/>
              <w:bottom w:val="single" w:sz="4" w:space="0" w:color="auto"/>
              <w:right w:val="single" w:sz="4" w:space="0" w:color="auto"/>
            </w:tcBorders>
            <w:shd w:val="clear" w:color="auto" w:fill="auto"/>
            <w:vAlign w:val="center"/>
            <w:hideMark/>
          </w:tcPr>
          <w:p w:rsidR="00F20DEC" w:rsidRPr="00ED6F04" w:rsidRDefault="00F20DEC" w:rsidP="009E2086">
            <w:pPr>
              <w:spacing w:after="0"/>
              <w:ind w:left="180"/>
              <w:jc w:val="center"/>
              <w:rPr>
                <w:b/>
                <w:bCs/>
              </w:rPr>
            </w:pPr>
            <w:r w:rsidRPr="00ED6F04">
              <w:rPr>
                <w:b/>
                <w:bCs/>
              </w:rPr>
              <w:t>116</w:t>
            </w:r>
          </w:p>
        </w:tc>
        <w:tc>
          <w:tcPr>
            <w:tcW w:w="1063" w:type="dxa"/>
            <w:tcBorders>
              <w:top w:val="nil"/>
              <w:left w:val="nil"/>
              <w:bottom w:val="single" w:sz="4" w:space="0" w:color="auto"/>
              <w:right w:val="single" w:sz="4" w:space="0" w:color="auto"/>
            </w:tcBorders>
            <w:shd w:val="clear" w:color="auto" w:fill="auto"/>
            <w:noWrap/>
            <w:vAlign w:val="bottom"/>
            <w:hideMark/>
          </w:tcPr>
          <w:p w:rsidR="00F20DEC" w:rsidRPr="00ED6F04" w:rsidRDefault="00F20DEC" w:rsidP="009E2086">
            <w:pPr>
              <w:spacing w:after="0"/>
              <w:ind w:left="180"/>
              <w:rPr>
                <w:rFonts w:ascii="Calibri" w:hAnsi="Calibri"/>
                <w:color w:val="000000"/>
              </w:rPr>
            </w:pPr>
          </w:p>
        </w:tc>
      </w:tr>
    </w:tbl>
    <w:p w:rsidR="00F20DEC" w:rsidRDefault="00F20DEC" w:rsidP="00F20DEC">
      <w:pPr>
        <w:spacing w:after="0"/>
        <w:ind w:left="180"/>
      </w:pPr>
    </w:p>
    <w:p w:rsidR="00A94162" w:rsidRDefault="00A94162">
      <w:pPr>
        <w:spacing w:after="0"/>
      </w:pPr>
      <w:r>
        <w:br w:type="page"/>
      </w:r>
    </w:p>
    <w:p w:rsidR="00F20DEC" w:rsidRDefault="00F20DEC" w:rsidP="00F20DEC">
      <w:pPr>
        <w:spacing w:after="0"/>
        <w:ind w:left="180"/>
      </w:pPr>
      <w:r>
        <w:lastRenderedPageBreak/>
        <w:t>24b.</w:t>
      </w:r>
    </w:p>
    <w:p w:rsidR="00F20DEC" w:rsidRDefault="00F20DEC" w:rsidP="00F20DEC">
      <w:pPr>
        <w:spacing w:after="0"/>
        <w:ind w:left="180"/>
      </w:pPr>
      <w:r>
        <w:rPr>
          <w:noProof/>
        </w:rPr>
        <w:drawing>
          <wp:anchor distT="0" distB="0" distL="114300" distR="114300" simplePos="0" relativeHeight="251661312" behindDoc="0" locked="0" layoutInCell="1" allowOverlap="1">
            <wp:simplePos x="0" y="0"/>
            <wp:positionH relativeFrom="column">
              <wp:posOffset>396240</wp:posOffset>
            </wp:positionH>
            <wp:positionV relativeFrom="paragraph">
              <wp:posOffset>140970</wp:posOffset>
            </wp:positionV>
            <wp:extent cx="4572000" cy="2743200"/>
            <wp:effectExtent l="19050" t="0" r="19050" b="0"/>
            <wp:wrapNone/>
            <wp:docPr id="43" name="Chart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92"/>
              </a:graphicData>
            </a:graphic>
          </wp:anchor>
        </w:drawing>
      </w:r>
    </w:p>
    <w:p w:rsidR="00F20DEC" w:rsidRDefault="00F20DEC" w:rsidP="00F20DEC">
      <w:pPr>
        <w:spacing w:after="0"/>
        <w:ind w:left="180"/>
      </w:pPr>
    </w:p>
    <w:p w:rsidR="00F20DEC" w:rsidRDefault="00F20DEC" w:rsidP="00F20DEC">
      <w:pPr>
        <w:spacing w:after="0"/>
        <w:ind w:left="180"/>
      </w:pPr>
    </w:p>
    <w:p w:rsidR="00F20DEC" w:rsidRDefault="00F20DEC" w:rsidP="00F20DEC">
      <w:pPr>
        <w:spacing w:after="0"/>
        <w:ind w:left="180"/>
      </w:pPr>
    </w:p>
    <w:p w:rsidR="00F20DEC" w:rsidRDefault="00F20DEC" w:rsidP="00F20DEC">
      <w:pPr>
        <w:spacing w:after="0"/>
        <w:ind w:left="180"/>
      </w:pPr>
    </w:p>
    <w:p w:rsidR="00F20DEC" w:rsidRDefault="00F20DEC" w:rsidP="00F20DEC">
      <w:pPr>
        <w:spacing w:after="0"/>
        <w:ind w:left="180"/>
      </w:pPr>
    </w:p>
    <w:p w:rsidR="00F20DEC" w:rsidRDefault="00F20DEC" w:rsidP="00F20DEC">
      <w:pPr>
        <w:spacing w:after="0"/>
        <w:ind w:left="180"/>
      </w:pPr>
    </w:p>
    <w:p w:rsidR="00F20DEC" w:rsidRDefault="00F20DEC" w:rsidP="00F20DEC">
      <w:pPr>
        <w:spacing w:after="0"/>
        <w:ind w:left="180"/>
      </w:pPr>
    </w:p>
    <w:p w:rsidR="00F20DEC" w:rsidRDefault="00F20DEC" w:rsidP="00F20DEC">
      <w:pPr>
        <w:spacing w:after="0"/>
        <w:ind w:left="180"/>
      </w:pPr>
    </w:p>
    <w:p w:rsidR="00F20DEC" w:rsidRDefault="00F20DEC" w:rsidP="00F20DEC">
      <w:pPr>
        <w:spacing w:after="0"/>
        <w:ind w:left="180"/>
      </w:pPr>
    </w:p>
    <w:p w:rsidR="00F20DEC" w:rsidRDefault="00F20DEC" w:rsidP="00F20DEC">
      <w:pPr>
        <w:spacing w:after="0"/>
        <w:ind w:left="180"/>
      </w:pPr>
    </w:p>
    <w:p w:rsidR="00F20DEC" w:rsidRDefault="00F20DEC" w:rsidP="00F20DEC">
      <w:pPr>
        <w:spacing w:after="0"/>
        <w:ind w:left="180"/>
      </w:pPr>
    </w:p>
    <w:p w:rsidR="00F20DEC" w:rsidRDefault="00F20DEC" w:rsidP="00F20DEC">
      <w:pPr>
        <w:spacing w:after="0"/>
        <w:ind w:left="180"/>
      </w:pPr>
    </w:p>
    <w:p w:rsidR="00F20DEC" w:rsidRDefault="00F20DEC" w:rsidP="00F20DEC">
      <w:pPr>
        <w:spacing w:after="0"/>
        <w:ind w:left="180"/>
      </w:pPr>
    </w:p>
    <w:p w:rsidR="00F20DEC" w:rsidRDefault="00F20DEC" w:rsidP="00F20DEC">
      <w:pPr>
        <w:spacing w:after="0"/>
        <w:ind w:left="180"/>
      </w:pPr>
    </w:p>
    <w:p w:rsidR="00F20DEC" w:rsidRDefault="00F20DEC" w:rsidP="00F20DEC">
      <w:pPr>
        <w:spacing w:after="0"/>
        <w:ind w:left="180"/>
      </w:pPr>
    </w:p>
    <w:p w:rsidR="00F20DEC" w:rsidRDefault="00F20DEC" w:rsidP="00F20DEC">
      <w:pPr>
        <w:spacing w:after="0"/>
        <w:ind w:left="180"/>
      </w:pPr>
    </w:p>
    <w:p w:rsidR="007646E8" w:rsidRDefault="00DA4776" w:rsidP="00F20DEC">
      <w:pPr>
        <w:spacing w:after="0"/>
        <w:ind w:left="180"/>
      </w:pPr>
      <w:r>
        <w:t>Cognitive Domain: Comprehension</w:t>
      </w:r>
    </w:p>
    <w:p w:rsidR="00F20DEC" w:rsidRDefault="00DA4776" w:rsidP="00F20DEC">
      <w:pPr>
        <w:spacing w:after="0"/>
        <w:ind w:left="180"/>
      </w:pPr>
      <w:r>
        <w:t>Difficulty Level: Medium</w:t>
      </w:r>
    </w:p>
    <w:p w:rsidR="00F20DEC" w:rsidRDefault="00F20DEC" w:rsidP="00F20DEC">
      <w:pPr>
        <w:spacing w:after="0"/>
        <w:ind w:left="180"/>
      </w:pPr>
    </w:p>
    <w:p w:rsidR="00A94162" w:rsidRDefault="00A94162" w:rsidP="00F20DEC">
      <w:pPr>
        <w:spacing w:after="0"/>
        <w:ind w:left="180"/>
      </w:pPr>
    </w:p>
    <w:p w:rsidR="00F20DEC" w:rsidRDefault="00F20DEC" w:rsidP="00F20DEC">
      <w:pPr>
        <w:spacing w:after="0"/>
        <w:ind w:left="180"/>
      </w:pPr>
      <w:r>
        <w:t>25a.</w:t>
      </w:r>
    </w:p>
    <w:tbl>
      <w:tblPr>
        <w:tblW w:w="8320" w:type="dxa"/>
        <w:tblInd w:w="-5" w:type="dxa"/>
        <w:tblLook w:val="04A0" w:firstRow="1" w:lastRow="0" w:firstColumn="1" w:lastColumn="0" w:noHBand="0" w:noVBand="1"/>
      </w:tblPr>
      <w:tblGrid>
        <w:gridCol w:w="1516"/>
        <w:gridCol w:w="516"/>
        <w:gridCol w:w="636"/>
        <w:gridCol w:w="636"/>
        <w:gridCol w:w="636"/>
        <w:gridCol w:w="636"/>
        <w:gridCol w:w="636"/>
        <w:gridCol w:w="636"/>
        <w:gridCol w:w="756"/>
        <w:gridCol w:w="756"/>
        <w:gridCol w:w="960"/>
      </w:tblGrid>
      <w:tr w:rsidR="00A94162" w:rsidRPr="00A47738" w:rsidTr="00A94162">
        <w:trPr>
          <w:trHeight w:val="312"/>
        </w:trPr>
        <w:tc>
          <w:tcPr>
            <w:tcW w:w="832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A94162" w:rsidRPr="00A94162" w:rsidRDefault="00A94162" w:rsidP="00A94162">
            <w:pPr>
              <w:spacing w:after="0"/>
              <w:ind w:left="180"/>
              <w:jc w:val="center"/>
              <w:rPr>
                <w:bCs/>
                <w:i/>
                <w:szCs w:val="18"/>
              </w:rPr>
            </w:pPr>
            <w:r w:rsidRPr="00A94162">
              <w:rPr>
                <w:bCs/>
                <w:i/>
                <w:szCs w:val="18"/>
              </w:rPr>
              <w:t>Budgeted Costs for Sample Project</w:t>
            </w:r>
          </w:p>
          <w:p w:rsidR="00A94162" w:rsidRPr="00A47738" w:rsidRDefault="00A94162" w:rsidP="00A94162">
            <w:pPr>
              <w:spacing w:after="0"/>
              <w:ind w:left="180"/>
              <w:jc w:val="center"/>
              <w:rPr>
                <w:b/>
                <w:bCs/>
                <w:szCs w:val="18"/>
              </w:rPr>
            </w:pPr>
            <w:r w:rsidRPr="00A94162">
              <w:rPr>
                <w:bCs/>
                <w:i/>
                <w:szCs w:val="18"/>
              </w:rPr>
              <w:t>Duration (in weeks)</w:t>
            </w:r>
          </w:p>
        </w:tc>
      </w:tr>
      <w:tr w:rsidR="00F20DEC" w:rsidRPr="00A47738" w:rsidTr="00A94162">
        <w:trPr>
          <w:trHeight w:val="312"/>
        </w:trPr>
        <w:tc>
          <w:tcPr>
            <w:tcW w:w="1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DEC" w:rsidRPr="00A47738" w:rsidRDefault="00F20DEC" w:rsidP="009E2086">
            <w:pPr>
              <w:spacing w:after="0"/>
              <w:ind w:left="180"/>
              <w:rPr>
                <w:b/>
                <w:bCs/>
              </w:rPr>
            </w:pPr>
          </w:p>
        </w:tc>
        <w:tc>
          <w:tcPr>
            <w:tcW w:w="516" w:type="dxa"/>
            <w:tcBorders>
              <w:top w:val="single" w:sz="4" w:space="0" w:color="auto"/>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b/>
                <w:bCs/>
              </w:rPr>
            </w:pPr>
            <w:r w:rsidRPr="00A47738">
              <w:rPr>
                <w:b/>
                <w:bCs/>
                <w:szCs w:val="18"/>
              </w:rPr>
              <w:t>5</w:t>
            </w:r>
          </w:p>
        </w:tc>
        <w:tc>
          <w:tcPr>
            <w:tcW w:w="636" w:type="dxa"/>
            <w:tcBorders>
              <w:top w:val="single" w:sz="4" w:space="0" w:color="auto"/>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b/>
                <w:bCs/>
              </w:rPr>
            </w:pPr>
            <w:r w:rsidRPr="00A47738">
              <w:rPr>
                <w:b/>
                <w:bCs/>
                <w:szCs w:val="18"/>
              </w:rPr>
              <w:t>10</w:t>
            </w:r>
          </w:p>
        </w:tc>
        <w:tc>
          <w:tcPr>
            <w:tcW w:w="636" w:type="dxa"/>
            <w:tcBorders>
              <w:top w:val="single" w:sz="4" w:space="0" w:color="auto"/>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b/>
                <w:bCs/>
              </w:rPr>
            </w:pPr>
            <w:r w:rsidRPr="00A47738">
              <w:rPr>
                <w:b/>
                <w:bCs/>
                <w:szCs w:val="18"/>
              </w:rPr>
              <w:t>15</w:t>
            </w:r>
          </w:p>
        </w:tc>
        <w:tc>
          <w:tcPr>
            <w:tcW w:w="636" w:type="dxa"/>
            <w:tcBorders>
              <w:top w:val="single" w:sz="4" w:space="0" w:color="auto"/>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b/>
                <w:bCs/>
              </w:rPr>
            </w:pPr>
            <w:r w:rsidRPr="00A47738">
              <w:rPr>
                <w:b/>
                <w:bCs/>
                <w:szCs w:val="18"/>
              </w:rPr>
              <w:t>20</w:t>
            </w:r>
          </w:p>
        </w:tc>
        <w:tc>
          <w:tcPr>
            <w:tcW w:w="636" w:type="dxa"/>
            <w:tcBorders>
              <w:top w:val="single" w:sz="4" w:space="0" w:color="auto"/>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b/>
                <w:bCs/>
              </w:rPr>
            </w:pPr>
            <w:r w:rsidRPr="00A47738">
              <w:rPr>
                <w:b/>
                <w:bCs/>
                <w:szCs w:val="18"/>
              </w:rPr>
              <w:t>25</w:t>
            </w:r>
          </w:p>
        </w:tc>
        <w:tc>
          <w:tcPr>
            <w:tcW w:w="636" w:type="dxa"/>
            <w:tcBorders>
              <w:top w:val="single" w:sz="4" w:space="0" w:color="auto"/>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b/>
                <w:bCs/>
              </w:rPr>
            </w:pPr>
            <w:r w:rsidRPr="00A47738">
              <w:rPr>
                <w:b/>
                <w:bCs/>
                <w:szCs w:val="18"/>
              </w:rPr>
              <w:t>30</w:t>
            </w:r>
          </w:p>
        </w:tc>
        <w:tc>
          <w:tcPr>
            <w:tcW w:w="636" w:type="dxa"/>
            <w:tcBorders>
              <w:top w:val="single" w:sz="4" w:space="0" w:color="auto"/>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b/>
                <w:bCs/>
              </w:rPr>
            </w:pPr>
            <w:r w:rsidRPr="00A47738">
              <w:rPr>
                <w:b/>
                <w:bCs/>
                <w:szCs w:val="18"/>
              </w:rPr>
              <w:t>35</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b/>
                <w:bCs/>
              </w:rPr>
            </w:pPr>
            <w:r w:rsidRPr="00A47738">
              <w:rPr>
                <w:b/>
                <w:bCs/>
                <w:szCs w:val="18"/>
              </w:rPr>
              <w:t>40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b/>
                <w:bCs/>
              </w:rPr>
            </w:pPr>
            <w:r w:rsidRPr="00A47738">
              <w:rPr>
                <w:b/>
                <w:bCs/>
                <w:szCs w:val="18"/>
              </w:rPr>
              <w:t>45</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b/>
                <w:bCs/>
              </w:rPr>
            </w:pPr>
            <w:r w:rsidRPr="00A47738">
              <w:rPr>
                <w:b/>
                <w:bCs/>
                <w:szCs w:val="18"/>
              </w:rPr>
              <w:t>Total</w:t>
            </w:r>
          </w:p>
        </w:tc>
      </w:tr>
      <w:tr w:rsidR="00F20DEC" w:rsidRPr="00A47738" w:rsidTr="00A94162">
        <w:trPr>
          <w:trHeight w:val="312"/>
        </w:trPr>
        <w:tc>
          <w:tcPr>
            <w:tcW w:w="1516" w:type="dxa"/>
            <w:tcBorders>
              <w:top w:val="nil"/>
              <w:left w:val="single" w:sz="4" w:space="0" w:color="auto"/>
              <w:bottom w:val="single" w:sz="4" w:space="0" w:color="auto"/>
              <w:right w:val="single" w:sz="4" w:space="0" w:color="auto"/>
            </w:tcBorders>
            <w:shd w:val="clear" w:color="auto" w:fill="auto"/>
            <w:vAlign w:val="center"/>
            <w:hideMark/>
          </w:tcPr>
          <w:p w:rsidR="00F20DEC" w:rsidRPr="00A47738" w:rsidRDefault="00F20DEC" w:rsidP="009E2086">
            <w:pPr>
              <w:spacing w:after="0"/>
              <w:ind w:left="180"/>
              <w:rPr>
                <w:color w:val="000000"/>
              </w:rPr>
            </w:pPr>
            <w:r w:rsidRPr="00A47738">
              <w:rPr>
                <w:color w:val="000000"/>
                <w:szCs w:val="20"/>
              </w:rPr>
              <w:t>Design</w:t>
            </w:r>
          </w:p>
        </w:tc>
        <w:tc>
          <w:tcPr>
            <w:tcW w:w="516"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color w:val="000000"/>
              </w:rPr>
            </w:pPr>
            <w:r w:rsidRPr="00A47738">
              <w:rPr>
                <w:color w:val="000000"/>
                <w:szCs w:val="20"/>
              </w:rPr>
              <w:t>4</w:t>
            </w:r>
          </w:p>
        </w:tc>
        <w:tc>
          <w:tcPr>
            <w:tcW w:w="636"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color w:val="000000"/>
              </w:rPr>
            </w:pPr>
            <w:r w:rsidRPr="00A47738">
              <w:rPr>
                <w:color w:val="000000"/>
                <w:szCs w:val="20"/>
              </w:rPr>
              <w:t>4</w:t>
            </w:r>
          </w:p>
        </w:tc>
        <w:tc>
          <w:tcPr>
            <w:tcW w:w="636"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color w:val="000000"/>
              </w:rPr>
            </w:pPr>
            <w:r w:rsidRPr="00A47738">
              <w:rPr>
                <w:color w:val="000000"/>
                <w:szCs w:val="20"/>
              </w:rPr>
              <w:t>2</w:t>
            </w:r>
          </w:p>
        </w:tc>
        <w:tc>
          <w:tcPr>
            <w:tcW w:w="636"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b/>
                <w:bCs/>
              </w:rPr>
            </w:pPr>
          </w:p>
        </w:tc>
        <w:tc>
          <w:tcPr>
            <w:tcW w:w="636"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b/>
                <w:bCs/>
              </w:rPr>
            </w:pPr>
          </w:p>
        </w:tc>
        <w:tc>
          <w:tcPr>
            <w:tcW w:w="636"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b/>
                <w:bCs/>
              </w:rPr>
            </w:pPr>
          </w:p>
        </w:tc>
        <w:tc>
          <w:tcPr>
            <w:tcW w:w="636"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b/>
                <w:bCs/>
              </w:rPr>
            </w:pPr>
          </w:p>
        </w:tc>
        <w:tc>
          <w:tcPr>
            <w:tcW w:w="756"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b/>
                <w:bCs/>
              </w:rPr>
            </w:pPr>
          </w:p>
        </w:tc>
        <w:tc>
          <w:tcPr>
            <w:tcW w:w="756"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b/>
                <w:bCs/>
              </w:rPr>
            </w:pPr>
          </w:p>
        </w:tc>
        <w:tc>
          <w:tcPr>
            <w:tcW w:w="960"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b/>
                <w:bCs/>
              </w:rPr>
            </w:pPr>
            <w:r w:rsidRPr="00A47738">
              <w:rPr>
                <w:b/>
                <w:bCs/>
              </w:rPr>
              <w:t>10</w:t>
            </w:r>
          </w:p>
        </w:tc>
      </w:tr>
      <w:tr w:rsidR="00F20DEC" w:rsidRPr="00A47738" w:rsidTr="00A94162">
        <w:trPr>
          <w:trHeight w:val="312"/>
        </w:trPr>
        <w:tc>
          <w:tcPr>
            <w:tcW w:w="1516" w:type="dxa"/>
            <w:tcBorders>
              <w:top w:val="nil"/>
              <w:left w:val="single" w:sz="4" w:space="0" w:color="auto"/>
              <w:bottom w:val="single" w:sz="4" w:space="0" w:color="auto"/>
              <w:right w:val="single" w:sz="4" w:space="0" w:color="auto"/>
            </w:tcBorders>
            <w:shd w:val="clear" w:color="auto" w:fill="auto"/>
            <w:vAlign w:val="center"/>
            <w:hideMark/>
          </w:tcPr>
          <w:p w:rsidR="00F20DEC" w:rsidRPr="00A47738" w:rsidRDefault="00F20DEC" w:rsidP="009E2086">
            <w:pPr>
              <w:spacing w:after="0"/>
              <w:ind w:left="180"/>
              <w:rPr>
                <w:color w:val="000000"/>
              </w:rPr>
            </w:pPr>
            <w:r w:rsidRPr="00A47738">
              <w:rPr>
                <w:color w:val="000000"/>
                <w:szCs w:val="20"/>
              </w:rPr>
              <w:t>Engineer</w:t>
            </w:r>
          </w:p>
        </w:tc>
        <w:tc>
          <w:tcPr>
            <w:tcW w:w="516"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b/>
                <w:bCs/>
              </w:rPr>
            </w:pPr>
          </w:p>
        </w:tc>
        <w:tc>
          <w:tcPr>
            <w:tcW w:w="636"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color w:val="000000"/>
              </w:rPr>
            </w:pPr>
            <w:r w:rsidRPr="00A47738">
              <w:rPr>
                <w:color w:val="000000"/>
                <w:szCs w:val="20"/>
              </w:rPr>
              <w:t>3</w:t>
            </w:r>
          </w:p>
        </w:tc>
        <w:tc>
          <w:tcPr>
            <w:tcW w:w="636"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color w:val="000000"/>
              </w:rPr>
            </w:pPr>
            <w:r w:rsidRPr="00A47738">
              <w:rPr>
                <w:color w:val="000000"/>
                <w:szCs w:val="20"/>
              </w:rPr>
              <w:t>6</w:t>
            </w:r>
          </w:p>
        </w:tc>
        <w:tc>
          <w:tcPr>
            <w:tcW w:w="636"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color w:val="000000"/>
              </w:rPr>
            </w:pPr>
            <w:r w:rsidRPr="00A47738">
              <w:rPr>
                <w:color w:val="000000"/>
                <w:szCs w:val="20"/>
              </w:rPr>
              <w:t>12</w:t>
            </w:r>
          </w:p>
        </w:tc>
        <w:tc>
          <w:tcPr>
            <w:tcW w:w="636"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color w:val="000000"/>
              </w:rPr>
            </w:pPr>
            <w:r w:rsidRPr="00A47738">
              <w:rPr>
                <w:color w:val="000000"/>
                <w:szCs w:val="20"/>
              </w:rPr>
              <w:t>8</w:t>
            </w:r>
          </w:p>
        </w:tc>
        <w:tc>
          <w:tcPr>
            <w:tcW w:w="636"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b/>
                <w:bCs/>
              </w:rPr>
            </w:pPr>
          </w:p>
        </w:tc>
        <w:tc>
          <w:tcPr>
            <w:tcW w:w="636"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b/>
                <w:bCs/>
              </w:rPr>
            </w:pPr>
          </w:p>
        </w:tc>
        <w:tc>
          <w:tcPr>
            <w:tcW w:w="756"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b/>
                <w:bCs/>
              </w:rPr>
            </w:pPr>
          </w:p>
        </w:tc>
        <w:tc>
          <w:tcPr>
            <w:tcW w:w="756"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b/>
                <w:bCs/>
              </w:rPr>
            </w:pPr>
          </w:p>
        </w:tc>
        <w:tc>
          <w:tcPr>
            <w:tcW w:w="960"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b/>
                <w:bCs/>
              </w:rPr>
            </w:pPr>
            <w:r w:rsidRPr="00A47738">
              <w:rPr>
                <w:b/>
                <w:bCs/>
              </w:rPr>
              <w:t>29</w:t>
            </w:r>
          </w:p>
        </w:tc>
      </w:tr>
      <w:tr w:rsidR="00F20DEC" w:rsidRPr="00A47738" w:rsidTr="00A94162">
        <w:trPr>
          <w:trHeight w:val="312"/>
        </w:trPr>
        <w:tc>
          <w:tcPr>
            <w:tcW w:w="1516" w:type="dxa"/>
            <w:tcBorders>
              <w:top w:val="nil"/>
              <w:left w:val="single" w:sz="4" w:space="0" w:color="auto"/>
              <w:bottom w:val="single" w:sz="4" w:space="0" w:color="auto"/>
              <w:right w:val="single" w:sz="4" w:space="0" w:color="auto"/>
            </w:tcBorders>
            <w:shd w:val="clear" w:color="auto" w:fill="auto"/>
            <w:vAlign w:val="center"/>
            <w:hideMark/>
          </w:tcPr>
          <w:p w:rsidR="00F20DEC" w:rsidRPr="00A47738" w:rsidRDefault="00F20DEC" w:rsidP="009E2086">
            <w:pPr>
              <w:spacing w:after="0"/>
              <w:ind w:left="180"/>
              <w:rPr>
                <w:color w:val="000000"/>
              </w:rPr>
            </w:pPr>
            <w:r w:rsidRPr="00A47738">
              <w:rPr>
                <w:color w:val="000000"/>
                <w:szCs w:val="20"/>
              </w:rPr>
              <w:t>Install</w:t>
            </w:r>
          </w:p>
        </w:tc>
        <w:tc>
          <w:tcPr>
            <w:tcW w:w="516"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b/>
                <w:bCs/>
              </w:rPr>
            </w:pPr>
          </w:p>
        </w:tc>
        <w:tc>
          <w:tcPr>
            <w:tcW w:w="636"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b/>
                <w:bCs/>
              </w:rPr>
            </w:pPr>
          </w:p>
        </w:tc>
        <w:tc>
          <w:tcPr>
            <w:tcW w:w="636"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color w:val="000000"/>
              </w:rPr>
            </w:pPr>
            <w:r w:rsidRPr="00A47738">
              <w:rPr>
                <w:color w:val="000000"/>
                <w:szCs w:val="20"/>
              </w:rPr>
              <w:t>4</w:t>
            </w:r>
          </w:p>
        </w:tc>
        <w:tc>
          <w:tcPr>
            <w:tcW w:w="636"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color w:val="000000"/>
              </w:rPr>
            </w:pPr>
            <w:r w:rsidRPr="00A47738">
              <w:rPr>
                <w:color w:val="000000"/>
                <w:szCs w:val="20"/>
              </w:rPr>
              <w:t>12</w:t>
            </w:r>
          </w:p>
        </w:tc>
        <w:tc>
          <w:tcPr>
            <w:tcW w:w="636"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color w:val="000000"/>
              </w:rPr>
            </w:pPr>
            <w:r w:rsidRPr="00A47738">
              <w:rPr>
                <w:color w:val="000000"/>
                <w:szCs w:val="20"/>
              </w:rPr>
              <w:t>24</w:t>
            </w:r>
          </w:p>
        </w:tc>
        <w:tc>
          <w:tcPr>
            <w:tcW w:w="636"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color w:val="000000"/>
              </w:rPr>
            </w:pPr>
            <w:r w:rsidRPr="00A47738">
              <w:rPr>
                <w:color w:val="000000"/>
                <w:szCs w:val="20"/>
              </w:rPr>
              <w:t>6</w:t>
            </w:r>
          </w:p>
        </w:tc>
        <w:tc>
          <w:tcPr>
            <w:tcW w:w="636"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b/>
                <w:bCs/>
              </w:rPr>
            </w:pPr>
          </w:p>
        </w:tc>
        <w:tc>
          <w:tcPr>
            <w:tcW w:w="756"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b/>
                <w:bCs/>
              </w:rPr>
            </w:pPr>
          </w:p>
        </w:tc>
        <w:tc>
          <w:tcPr>
            <w:tcW w:w="756"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b/>
                <w:bCs/>
              </w:rPr>
            </w:pPr>
          </w:p>
        </w:tc>
        <w:tc>
          <w:tcPr>
            <w:tcW w:w="960"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b/>
                <w:bCs/>
              </w:rPr>
            </w:pPr>
            <w:r w:rsidRPr="00A47738">
              <w:rPr>
                <w:b/>
                <w:bCs/>
              </w:rPr>
              <w:t>46</w:t>
            </w:r>
          </w:p>
        </w:tc>
      </w:tr>
      <w:tr w:rsidR="00F20DEC" w:rsidRPr="00A47738" w:rsidTr="00A94162">
        <w:trPr>
          <w:trHeight w:val="312"/>
        </w:trPr>
        <w:tc>
          <w:tcPr>
            <w:tcW w:w="1516" w:type="dxa"/>
            <w:tcBorders>
              <w:top w:val="nil"/>
              <w:left w:val="single" w:sz="4" w:space="0" w:color="auto"/>
              <w:bottom w:val="single" w:sz="4" w:space="0" w:color="auto"/>
              <w:right w:val="single" w:sz="4" w:space="0" w:color="auto"/>
            </w:tcBorders>
            <w:shd w:val="clear" w:color="auto" w:fill="auto"/>
            <w:vAlign w:val="center"/>
            <w:hideMark/>
          </w:tcPr>
          <w:p w:rsidR="00F20DEC" w:rsidRPr="00A47738" w:rsidRDefault="00F20DEC" w:rsidP="009E2086">
            <w:pPr>
              <w:spacing w:after="0"/>
              <w:ind w:left="180"/>
              <w:rPr>
                <w:color w:val="000000"/>
              </w:rPr>
            </w:pPr>
            <w:r w:rsidRPr="00A47738">
              <w:rPr>
                <w:color w:val="000000"/>
                <w:szCs w:val="20"/>
              </w:rPr>
              <w:t>Test</w:t>
            </w:r>
          </w:p>
        </w:tc>
        <w:tc>
          <w:tcPr>
            <w:tcW w:w="516"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b/>
                <w:bCs/>
              </w:rPr>
            </w:pPr>
          </w:p>
        </w:tc>
        <w:tc>
          <w:tcPr>
            <w:tcW w:w="636"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b/>
                <w:bCs/>
              </w:rPr>
            </w:pPr>
          </w:p>
        </w:tc>
        <w:tc>
          <w:tcPr>
            <w:tcW w:w="636"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b/>
                <w:bCs/>
              </w:rPr>
            </w:pPr>
          </w:p>
        </w:tc>
        <w:tc>
          <w:tcPr>
            <w:tcW w:w="636"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b/>
                <w:bCs/>
              </w:rPr>
            </w:pPr>
          </w:p>
        </w:tc>
        <w:tc>
          <w:tcPr>
            <w:tcW w:w="636"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color w:val="000000"/>
              </w:rPr>
            </w:pPr>
            <w:r w:rsidRPr="00A47738">
              <w:rPr>
                <w:color w:val="000000"/>
                <w:szCs w:val="20"/>
              </w:rPr>
              <w:t>2</w:t>
            </w:r>
          </w:p>
        </w:tc>
        <w:tc>
          <w:tcPr>
            <w:tcW w:w="636"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color w:val="000000"/>
              </w:rPr>
            </w:pPr>
            <w:r w:rsidRPr="00A47738">
              <w:rPr>
                <w:color w:val="000000"/>
                <w:szCs w:val="20"/>
              </w:rPr>
              <w:t>6</w:t>
            </w:r>
          </w:p>
        </w:tc>
        <w:tc>
          <w:tcPr>
            <w:tcW w:w="636"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color w:val="000000"/>
              </w:rPr>
            </w:pPr>
            <w:r w:rsidRPr="00A47738">
              <w:rPr>
                <w:color w:val="000000"/>
                <w:szCs w:val="20"/>
              </w:rPr>
              <w:t>6</w:t>
            </w:r>
          </w:p>
        </w:tc>
        <w:tc>
          <w:tcPr>
            <w:tcW w:w="756"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color w:val="000000"/>
              </w:rPr>
            </w:pPr>
            <w:r w:rsidRPr="00A47738">
              <w:rPr>
                <w:color w:val="000000"/>
                <w:szCs w:val="20"/>
              </w:rPr>
              <w:t>4</w:t>
            </w:r>
          </w:p>
        </w:tc>
        <w:tc>
          <w:tcPr>
            <w:tcW w:w="756"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color w:val="000000"/>
              </w:rPr>
            </w:pPr>
            <w:r w:rsidRPr="00A47738">
              <w:rPr>
                <w:color w:val="000000"/>
                <w:szCs w:val="20"/>
              </w:rPr>
              <w:t>2</w:t>
            </w:r>
          </w:p>
        </w:tc>
        <w:tc>
          <w:tcPr>
            <w:tcW w:w="960"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b/>
                <w:bCs/>
              </w:rPr>
            </w:pPr>
            <w:r w:rsidRPr="00A47738">
              <w:rPr>
                <w:b/>
                <w:bCs/>
              </w:rPr>
              <w:t>20</w:t>
            </w:r>
          </w:p>
        </w:tc>
      </w:tr>
      <w:tr w:rsidR="00F20DEC" w:rsidRPr="00A47738" w:rsidTr="00A94162">
        <w:trPr>
          <w:trHeight w:val="312"/>
        </w:trPr>
        <w:tc>
          <w:tcPr>
            <w:tcW w:w="1516" w:type="dxa"/>
            <w:tcBorders>
              <w:top w:val="nil"/>
              <w:left w:val="single" w:sz="4" w:space="0" w:color="auto"/>
              <w:bottom w:val="single" w:sz="4" w:space="0" w:color="auto"/>
              <w:right w:val="single" w:sz="4" w:space="0" w:color="auto"/>
            </w:tcBorders>
            <w:shd w:val="clear" w:color="auto" w:fill="auto"/>
            <w:vAlign w:val="center"/>
            <w:hideMark/>
          </w:tcPr>
          <w:p w:rsidR="00F20DEC" w:rsidRPr="00A47738" w:rsidRDefault="00F20DEC" w:rsidP="009E2086">
            <w:pPr>
              <w:spacing w:after="0"/>
              <w:ind w:left="180" w:firstLineChars="100" w:firstLine="240"/>
              <w:rPr>
                <w:color w:val="000000"/>
              </w:rPr>
            </w:pPr>
            <w:r w:rsidRPr="00A47738">
              <w:rPr>
                <w:color w:val="000000"/>
                <w:szCs w:val="20"/>
              </w:rPr>
              <w:t>Monthly</w:t>
            </w:r>
          </w:p>
        </w:tc>
        <w:tc>
          <w:tcPr>
            <w:tcW w:w="516"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b/>
                <w:bCs/>
              </w:rPr>
            </w:pPr>
            <w:r w:rsidRPr="00A47738">
              <w:rPr>
                <w:b/>
                <w:bCs/>
              </w:rPr>
              <w:t>4</w:t>
            </w:r>
          </w:p>
        </w:tc>
        <w:tc>
          <w:tcPr>
            <w:tcW w:w="636"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b/>
                <w:bCs/>
              </w:rPr>
            </w:pPr>
            <w:r w:rsidRPr="00A47738">
              <w:rPr>
                <w:b/>
                <w:bCs/>
              </w:rPr>
              <w:t>7</w:t>
            </w:r>
          </w:p>
        </w:tc>
        <w:tc>
          <w:tcPr>
            <w:tcW w:w="636"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b/>
                <w:bCs/>
              </w:rPr>
            </w:pPr>
            <w:r w:rsidRPr="00A47738">
              <w:rPr>
                <w:b/>
                <w:bCs/>
              </w:rPr>
              <w:t>12</w:t>
            </w:r>
          </w:p>
        </w:tc>
        <w:tc>
          <w:tcPr>
            <w:tcW w:w="636"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b/>
                <w:bCs/>
              </w:rPr>
            </w:pPr>
            <w:r w:rsidRPr="00A47738">
              <w:rPr>
                <w:b/>
                <w:bCs/>
              </w:rPr>
              <w:t>24</w:t>
            </w:r>
          </w:p>
        </w:tc>
        <w:tc>
          <w:tcPr>
            <w:tcW w:w="636"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b/>
                <w:bCs/>
              </w:rPr>
            </w:pPr>
            <w:r w:rsidRPr="00A47738">
              <w:rPr>
                <w:b/>
                <w:bCs/>
              </w:rPr>
              <w:t>34</w:t>
            </w:r>
          </w:p>
        </w:tc>
        <w:tc>
          <w:tcPr>
            <w:tcW w:w="636"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b/>
                <w:bCs/>
              </w:rPr>
            </w:pPr>
            <w:r w:rsidRPr="00A47738">
              <w:rPr>
                <w:b/>
                <w:bCs/>
              </w:rPr>
              <w:t>12</w:t>
            </w:r>
          </w:p>
        </w:tc>
        <w:tc>
          <w:tcPr>
            <w:tcW w:w="636"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b/>
                <w:bCs/>
              </w:rPr>
            </w:pPr>
            <w:r w:rsidRPr="00A47738">
              <w:rPr>
                <w:b/>
                <w:bCs/>
              </w:rPr>
              <w:t>6</w:t>
            </w:r>
          </w:p>
        </w:tc>
        <w:tc>
          <w:tcPr>
            <w:tcW w:w="756"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b/>
                <w:bCs/>
              </w:rPr>
            </w:pPr>
            <w:r w:rsidRPr="00A47738">
              <w:rPr>
                <w:b/>
                <w:bCs/>
              </w:rPr>
              <w:t>4</w:t>
            </w:r>
          </w:p>
        </w:tc>
        <w:tc>
          <w:tcPr>
            <w:tcW w:w="756"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b/>
                <w:bCs/>
              </w:rPr>
            </w:pPr>
            <w:r w:rsidRPr="00A47738">
              <w:rPr>
                <w:b/>
                <w:bCs/>
              </w:rPr>
              <w:t>2</w:t>
            </w:r>
          </w:p>
        </w:tc>
        <w:tc>
          <w:tcPr>
            <w:tcW w:w="960"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b/>
                <w:bCs/>
              </w:rPr>
            </w:pPr>
            <w:r w:rsidRPr="00A47738">
              <w:rPr>
                <w:b/>
                <w:bCs/>
              </w:rPr>
              <w:t>105</w:t>
            </w:r>
          </w:p>
        </w:tc>
      </w:tr>
      <w:tr w:rsidR="00F20DEC" w:rsidRPr="00A47738" w:rsidTr="00A94162">
        <w:trPr>
          <w:trHeight w:val="312"/>
        </w:trPr>
        <w:tc>
          <w:tcPr>
            <w:tcW w:w="1516" w:type="dxa"/>
            <w:tcBorders>
              <w:top w:val="nil"/>
              <w:left w:val="single" w:sz="4" w:space="0" w:color="auto"/>
              <w:bottom w:val="single" w:sz="4" w:space="0" w:color="auto"/>
              <w:right w:val="single" w:sz="4" w:space="0" w:color="auto"/>
            </w:tcBorders>
            <w:shd w:val="clear" w:color="auto" w:fill="auto"/>
            <w:vAlign w:val="center"/>
            <w:hideMark/>
          </w:tcPr>
          <w:p w:rsidR="00F20DEC" w:rsidRPr="00A47738" w:rsidRDefault="00F20DEC" w:rsidP="009E2086">
            <w:pPr>
              <w:spacing w:after="0"/>
              <w:ind w:left="180" w:firstLineChars="100" w:firstLine="240"/>
              <w:rPr>
                <w:color w:val="000000"/>
              </w:rPr>
            </w:pPr>
            <w:r w:rsidRPr="00A47738">
              <w:rPr>
                <w:color w:val="000000"/>
              </w:rPr>
              <w:t>Cumulative</w:t>
            </w:r>
          </w:p>
        </w:tc>
        <w:tc>
          <w:tcPr>
            <w:tcW w:w="516"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b/>
                <w:bCs/>
              </w:rPr>
            </w:pPr>
            <w:r w:rsidRPr="00A47738">
              <w:rPr>
                <w:b/>
                <w:bCs/>
              </w:rPr>
              <w:t>4</w:t>
            </w:r>
          </w:p>
        </w:tc>
        <w:tc>
          <w:tcPr>
            <w:tcW w:w="636"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b/>
                <w:bCs/>
              </w:rPr>
            </w:pPr>
            <w:r w:rsidRPr="00A47738">
              <w:rPr>
                <w:b/>
                <w:bCs/>
              </w:rPr>
              <w:t>11</w:t>
            </w:r>
          </w:p>
        </w:tc>
        <w:tc>
          <w:tcPr>
            <w:tcW w:w="636"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b/>
                <w:bCs/>
              </w:rPr>
            </w:pPr>
            <w:r w:rsidRPr="00A47738">
              <w:rPr>
                <w:b/>
                <w:bCs/>
              </w:rPr>
              <w:t>23</w:t>
            </w:r>
          </w:p>
        </w:tc>
        <w:tc>
          <w:tcPr>
            <w:tcW w:w="636"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b/>
                <w:bCs/>
              </w:rPr>
            </w:pPr>
            <w:r w:rsidRPr="00A47738">
              <w:rPr>
                <w:b/>
                <w:bCs/>
              </w:rPr>
              <w:t>47</w:t>
            </w:r>
          </w:p>
        </w:tc>
        <w:tc>
          <w:tcPr>
            <w:tcW w:w="636"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b/>
                <w:bCs/>
              </w:rPr>
            </w:pPr>
            <w:r w:rsidRPr="00A47738">
              <w:rPr>
                <w:b/>
                <w:bCs/>
              </w:rPr>
              <w:t>81</w:t>
            </w:r>
          </w:p>
        </w:tc>
        <w:tc>
          <w:tcPr>
            <w:tcW w:w="636"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b/>
                <w:bCs/>
              </w:rPr>
            </w:pPr>
            <w:r w:rsidRPr="00A47738">
              <w:rPr>
                <w:b/>
                <w:bCs/>
              </w:rPr>
              <w:t>93</w:t>
            </w:r>
          </w:p>
        </w:tc>
        <w:tc>
          <w:tcPr>
            <w:tcW w:w="636"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b/>
                <w:bCs/>
              </w:rPr>
            </w:pPr>
            <w:r w:rsidRPr="00A47738">
              <w:rPr>
                <w:b/>
                <w:bCs/>
              </w:rPr>
              <w:t>99</w:t>
            </w:r>
          </w:p>
        </w:tc>
        <w:tc>
          <w:tcPr>
            <w:tcW w:w="756"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b/>
                <w:bCs/>
              </w:rPr>
            </w:pPr>
            <w:r w:rsidRPr="00A47738">
              <w:rPr>
                <w:b/>
                <w:bCs/>
              </w:rPr>
              <w:t>103</w:t>
            </w:r>
          </w:p>
        </w:tc>
        <w:tc>
          <w:tcPr>
            <w:tcW w:w="756" w:type="dxa"/>
            <w:tcBorders>
              <w:top w:val="nil"/>
              <w:left w:val="nil"/>
              <w:bottom w:val="single" w:sz="4" w:space="0" w:color="auto"/>
              <w:right w:val="single" w:sz="4" w:space="0" w:color="auto"/>
            </w:tcBorders>
            <w:shd w:val="clear" w:color="auto" w:fill="auto"/>
            <w:vAlign w:val="center"/>
            <w:hideMark/>
          </w:tcPr>
          <w:p w:rsidR="00F20DEC" w:rsidRPr="00A47738" w:rsidRDefault="00F20DEC" w:rsidP="009E2086">
            <w:pPr>
              <w:spacing w:after="0"/>
              <w:ind w:left="180"/>
              <w:jc w:val="center"/>
              <w:rPr>
                <w:b/>
                <w:bCs/>
              </w:rPr>
            </w:pPr>
            <w:r w:rsidRPr="00A47738">
              <w:rPr>
                <w:b/>
                <w:bCs/>
              </w:rPr>
              <w:t>105</w:t>
            </w:r>
          </w:p>
        </w:tc>
        <w:tc>
          <w:tcPr>
            <w:tcW w:w="960" w:type="dxa"/>
            <w:tcBorders>
              <w:top w:val="nil"/>
              <w:left w:val="nil"/>
              <w:bottom w:val="single" w:sz="4" w:space="0" w:color="auto"/>
              <w:right w:val="single" w:sz="4" w:space="0" w:color="auto"/>
            </w:tcBorders>
            <w:shd w:val="clear" w:color="auto" w:fill="auto"/>
            <w:noWrap/>
            <w:vAlign w:val="bottom"/>
            <w:hideMark/>
          </w:tcPr>
          <w:p w:rsidR="00F20DEC" w:rsidRPr="00A47738" w:rsidRDefault="00F20DEC" w:rsidP="009E2086">
            <w:pPr>
              <w:spacing w:after="0"/>
              <w:ind w:left="180"/>
              <w:rPr>
                <w:rFonts w:ascii="Calibri" w:hAnsi="Calibri"/>
                <w:color w:val="000000"/>
              </w:rPr>
            </w:pPr>
          </w:p>
        </w:tc>
      </w:tr>
    </w:tbl>
    <w:p w:rsidR="00F20DEC" w:rsidRDefault="00F20DEC" w:rsidP="00A94162">
      <w:pPr>
        <w:spacing w:after="0"/>
        <w:ind w:left="180"/>
      </w:pPr>
      <w:r>
        <w:br w:type="page"/>
      </w:r>
      <w:r>
        <w:lastRenderedPageBreak/>
        <w:t>25b.</w:t>
      </w:r>
      <w:r>
        <w:rPr>
          <w:noProof/>
        </w:rPr>
        <w:drawing>
          <wp:anchor distT="0" distB="0" distL="114300" distR="114300" simplePos="0" relativeHeight="251658240" behindDoc="0" locked="0" layoutInCell="1" allowOverlap="1">
            <wp:simplePos x="0" y="0"/>
            <wp:positionH relativeFrom="column">
              <wp:posOffset>220980</wp:posOffset>
            </wp:positionH>
            <wp:positionV relativeFrom="paragraph">
              <wp:posOffset>176530</wp:posOffset>
            </wp:positionV>
            <wp:extent cx="4572000" cy="3192780"/>
            <wp:effectExtent l="19050" t="0" r="19050" b="7620"/>
            <wp:wrapNone/>
            <wp:docPr id="44" name="Chart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93"/>
              </a:graphicData>
            </a:graphic>
          </wp:anchor>
        </w:drawing>
      </w:r>
    </w:p>
    <w:p w:rsidR="00F20DEC" w:rsidRDefault="00F20DEC" w:rsidP="00F20DEC">
      <w:pPr>
        <w:spacing w:after="0"/>
        <w:ind w:left="180"/>
      </w:pPr>
    </w:p>
    <w:p w:rsidR="00F20DEC" w:rsidRDefault="00F20DEC" w:rsidP="00F20DEC">
      <w:pPr>
        <w:spacing w:after="0"/>
        <w:ind w:left="180"/>
      </w:pPr>
    </w:p>
    <w:p w:rsidR="00F20DEC" w:rsidRDefault="00F20DEC" w:rsidP="00F20DEC">
      <w:pPr>
        <w:spacing w:after="0"/>
        <w:ind w:left="180"/>
      </w:pPr>
    </w:p>
    <w:p w:rsidR="00F20DEC" w:rsidRDefault="00F20DEC" w:rsidP="00F20DEC">
      <w:pPr>
        <w:spacing w:after="0"/>
        <w:ind w:left="180"/>
      </w:pPr>
    </w:p>
    <w:p w:rsidR="00F20DEC" w:rsidRDefault="00F20DEC" w:rsidP="00F20DEC">
      <w:pPr>
        <w:spacing w:after="0"/>
        <w:ind w:left="180"/>
      </w:pPr>
    </w:p>
    <w:p w:rsidR="00F20DEC" w:rsidRDefault="00F20DEC" w:rsidP="00F20DEC">
      <w:pPr>
        <w:spacing w:after="0"/>
        <w:ind w:left="180"/>
      </w:pPr>
    </w:p>
    <w:p w:rsidR="00F20DEC" w:rsidRDefault="00F20DEC" w:rsidP="00F20DEC">
      <w:pPr>
        <w:spacing w:after="0"/>
        <w:ind w:left="180"/>
      </w:pPr>
    </w:p>
    <w:p w:rsidR="00F20DEC" w:rsidRDefault="00F20DEC" w:rsidP="00F20DEC">
      <w:pPr>
        <w:spacing w:after="0"/>
        <w:ind w:left="180"/>
      </w:pPr>
    </w:p>
    <w:p w:rsidR="00F20DEC" w:rsidRDefault="00F20DEC" w:rsidP="00F20DEC">
      <w:pPr>
        <w:spacing w:after="0"/>
        <w:ind w:left="180"/>
      </w:pPr>
    </w:p>
    <w:p w:rsidR="00F20DEC" w:rsidRDefault="00F20DEC" w:rsidP="00F20DEC">
      <w:pPr>
        <w:spacing w:after="0"/>
        <w:ind w:left="180"/>
      </w:pPr>
    </w:p>
    <w:p w:rsidR="00F20DEC" w:rsidRDefault="00F20DEC" w:rsidP="00F20DEC">
      <w:pPr>
        <w:spacing w:after="0"/>
        <w:ind w:left="180"/>
      </w:pPr>
    </w:p>
    <w:p w:rsidR="00F20DEC" w:rsidRDefault="00F20DEC" w:rsidP="00F20DEC">
      <w:pPr>
        <w:spacing w:after="0"/>
        <w:ind w:left="180"/>
      </w:pPr>
    </w:p>
    <w:p w:rsidR="00F20DEC" w:rsidRDefault="00F20DEC" w:rsidP="00F20DEC">
      <w:pPr>
        <w:spacing w:after="0"/>
        <w:ind w:left="180"/>
      </w:pPr>
    </w:p>
    <w:p w:rsidR="00F20DEC" w:rsidRDefault="00F20DEC" w:rsidP="00F20DEC">
      <w:pPr>
        <w:spacing w:after="0"/>
        <w:ind w:left="180"/>
      </w:pPr>
    </w:p>
    <w:p w:rsidR="00F20DEC" w:rsidRDefault="00F20DEC" w:rsidP="00F20DEC">
      <w:pPr>
        <w:spacing w:after="0"/>
        <w:ind w:left="180"/>
      </w:pPr>
    </w:p>
    <w:p w:rsidR="00F20DEC" w:rsidRDefault="00F20DEC" w:rsidP="00F20DEC">
      <w:pPr>
        <w:spacing w:after="0"/>
        <w:ind w:left="180"/>
      </w:pPr>
    </w:p>
    <w:p w:rsidR="001C374C" w:rsidRDefault="001C374C" w:rsidP="00F20DEC">
      <w:pPr>
        <w:spacing w:after="0"/>
        <w:ind w:left="180"/>
      </w:pPr>
    </w:p>
    <w:p w:rsidR="00A94162" w:rsidRDefault="00A94162" w:rsidP="00F20DEC">
      <w:pPr>
        <w:spacing w:after="0"/>
        <w:ind w:left="180"/>
      </w:pPr>
    </w:p>
    <w:p w:rsidR="00A94162" w:rsidRDefault="00A94162" w:rsidP="00F20DEC">
      <w:pPr>
        <w:spacing w:after="0"/>
        <w:ind w:left="180"/>
      </w:pPr>
    </w:p>
    <w:p w:rsidR="007646E8" w:rsidRDefault="00DA4776" w:rsidP="00F20DEC">
      <w:pPr>
        <w:spacing w:after="0"/>
        <w:ind w:left="180"/>
      </w:pPr>
      <w:r>
        <w:t>Cognitive Domain: Comprehension</w:t>
      </w:r>
    </w:p>
    <w:p w:rsidR="00F20DEC" w:rsidRDefault="00DA4776" w:rsidP="00F20DEC">
      <w:pPr>
        <w:spacing w:after="0"/>
        <w:ind w:left="180"/>
      </w:pPr>
      <w:r>
        <w:t>Difficulty Level: Medium</w:t>
      </w:r>
    </w:p>
    <w:p w:rsidR="00F20DEC" w:rsidRDefault="00F20DEC" w:rsidP="00F20DEC">
      <w:pPr>
        <w:spacing w:after="0"/>
        <w:ind w:left="180"/>
      </w:pPr>
    </w:p>
    <w:p w:rsidR="00F20DEC" w:rsidRDefault="00F20DEC" w:rsidP="00F20DEC">
      <w:pPr>
        <w:spacing w:after="0"/>
        <w:ind w:left="180"/>
      </w:pPr>
      <w:r>
        <w:t>26.</w:t>
      </w:r>
      <w:bookmarkStart w:id="0" w:name="_GoBack"/>
      <w:bookmarkEnd w:id="0"/>
    </w:p>
    <w:p w:rsidR="00F20DEC" w:rsidRDefault="00F20DEC" w:rsidP="00F20DEC">
      <w:pPr>
        <w:spacing w:after="0"/>
        <w:ind w:left="180"/>
      </w:pPr>
      <w:r w:rsidDel="00D93C99">
        <w:t xml:space="preserve"> </w:t>
      </w:r>
      <w:r>
        <w:rPr>
          <w:noProof/>
        </w:rPr>
        <w:drawing>
          <wp:inline distT="0" distB="0" distL="0" distR="0">
            <wp:extent cx="5944235" cy="3060700"/>
            <wp:effectExtent l="0" t="0" r="0" b="6350"/>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5944235" cy="3060700"/>
                    </a:xfrm>
                    <a:prstGeom prst="rect">
                      <a:avLst/>
                    </a:prstGeom>
                    <a:noFill/>
                  </pic:spPr>
                </pic:pic>
              </a:graphicData>
            </a:graphic>
          </wp:inline>
        </w:drawing>
      </w:r>
    </w:p>
    <w:p w:rsidR="00542CC3" w:rsidRDefault="007646E8" w:rsidP="00542CC3">
      <w:r>
        <w:t>Cognitive Domain:</w:t>
      </w:r>
      <w:r w:rsidR="001C374C">
        <w:t xml:space="preserve"> Comprehension</w:t>
      </w:r>
    </w:p>
    <w:p w:rsidR="007646E8" w:rsidRPr="00A44E55" w:rsidRDefault="007646E8" w:rsidP="00542CC3">
      <w:r>
        <w:t>Difficulty Level:</w:t>
      </w:r>
      <w:r w:rsidR="001C374C">
        <w:t xml:space="preserve"> Medium</w:t>
      </w:r>
    </w:p>
    <w:sectPr w:rsidR="007646E8" w:rsidRPr="00A44E55" w:rsidSect="003E708D">
      <w:headerReference w:type="default" r:id="rId95"/>
      <w:pgSz w:w="12240" w:h="15840"/>
      <w:pgMar w:top="1440" w:right="180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794E" w:rsidRDefault="005C794E">
      <w:r>
        <w:separator/>
      </w:r>
    </w:p>
  </w:endnote>
  <w:endnote w:type="continuationSeparator" w:id="0">
    <w:p w:rsidR="005C794E" w:rsidRDefault="005C7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nion">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794E" w:rsidRDefault="005C794E">
      <w:r>
        <w:separator/>
      </w:r>
    </w:p>
  </w:footnote>
  <w:footnote w:type="continuationSeparator" w:id="0">
    <w:p w:rsidR="005C794E" w:rsidRDefault="005C79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3163" w:rsidRDefault="00063163" w:rsidP="003E708D">
    <w:pPr>
      <w:pStyle w:val="Header"/>
      <w:jc w:val="right"/>
    </w:pPr>
    <w:r>
      <w:t>Instructor Resource</w:t>
    </w:r>
  </w:p>
  <w:p w:rsidR="00063163" w:rsidRDefault="00063163" w:rsidP="003E708D">
    <w:pPr>
      <w:pStyle w:val="Header"/>
      <w:jc w:val="right"/>
      <w:rPr>
        <w:i/>
      </w:rPr>
    </w:pPr>
    <w:r>
      <w:t xml:space="preserve">Venkataraman, </w:t>
    </w:r>
    <w:r>
      <w:rPr>
        <w:i/>
      </w:rPr>
      <w:t>Operations Management, 1e</w:t>
    </w:r>
  </w:p>
  <w:p w:rsidR="00063163" w:rsidRDefault="00063163" w:rsidP="003E708D">
    <w:pPr>
      <w:pStyle w:val="Header"/>
      <w:jc w:val="right"/>
    </w:pPr>
    <w:r>
      <w:t>SAGE Publishing, 2018</w:t>
    </w:r>
  </w:p>
  <w:p w:rsidR="00063163" w:rsidRPr="004762E3" w:rsidRDefault="00063163" w:rsidP="003E708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8"/>
  </w:num>
  <w:num w:numId="4">
    <w:abstractNumId w:val="6"/>
  </w:num>
  <w:num w:numId="5">
    <w:abstractNumId w:val="7"/>
  </w:num>
  <w:num w:numId="6">
    <w:abstractNumId w:val="4"/>
  </w:num>
  <w:num w:numId="7">
    <w:abstractNumId w:val="2"/>
  </w:num>
  <w:num w:numId="8">
    <w:abstractNumId w:val="1"/>
  </w:num>
  <w:num w:numId="9">
    <w:abstractNumId w:val="0"/>
  </w:num>
  <w:num w:numId="10">
    <w:abstractNumId w:val="3"/>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8B4"/>
    <w:rsid w:val="00024CB8"/>
    <w:rsid w:val="00033437"/>
    <w:rsid w:val="00063163"/>
    <w:rsid w:val="000F388C"/>
    <w:rsid w:val="0013041B"/>
    <w:rsid w:val="0013125E"/>
    <w:rsid w:val="00185227"/>
    <w:rsid w:val="001B761C"/>
    <w:rsid w:val="001C374C"/>
    <w:rsid w:val="001F7343"/>
    <w:rsid w:val="00227074"/>
    <w:rsid w:val="00233B99"/>
    <w:rsid w:val="002633A4"/>
    <w:rsid w:val="00272B2E"/>
    <w:rsid w:val="002769B3"/>
    <w:rsid w:val="002D0F36"/>
    <w:rsid w:val="003004B3"/>
    <w:rsid w:val="00327683"/>
    <w:rsid w:val="00331370"/>
    <w:rsid w:val="00361935"/>
    <w:rsid w:val="00370467"/>
    <w:rsid w:val="00393EAF"/>
    <w:rsid w:val="003C4235"/>
    <w:rsid w:val="003E708D"/>
    <w:rsid w:val="003E7BF7"/>
    <w:rsid w:val="003F0E55"/>
    <w:rsid w:val="0041308D"/>
    <w:rsid w:val="00422659"/>
    <w:rsid w:val="004762E3"/>
    <w:rsid w:val="00486A8A"/>
    <w:rsid w:val="004B17D5"/>
    <w:rsid w:val="004C7FAF"/>
    <w:rsid w:val="00500B36"/>
    <w:rsid w:val="0053536D"/>
    <w:rsid w:val="00542CC3"/>
    <w:rsid w:val="0054677A"/>
    <w:rsid w:val="005646CF"/>
    <w:rsid w:val="00582851"/>
    <w:rsid w:val="00593132"/>
    <w:rsid w:val="005C794E"/>
    <w:rsid w:val="005F6A42"/>
    <w:rsid w:val="00616A17"/>
    <w:rsid w:val="006537C0"/>
    <w:rsid w:val="00661127"/>
    <w:rsid w:val="0067627F"/>
    <w:rsid w:val="006D1107"/>
    <w:rsid w:val="006E1D22"/>
    <w:rsid w:val="0070218B"/>
    <w:rsid w:val="0072507A"/>
    <w:rsid w:val="007276BC"/>
    <w:rsid w:val="007557A1"/>
    <w:rsid w:val="00761723"/>
    <w:rsid w:val="007646E8"/>
    <w:rsid w:val="007B2823"/>
    <w:rsid w:val="00811EC9"/>
    <w:rsid w:val="00852986"/>
    <w:rsid w:val="00870008"/>
    <w:rsid w:val="00876836"/>
    <w:rsid w:val="008978D0"/>
    <w:rsid w:val="008B339D"/>
    <w:rsid w:val="008C4617"/>
    <w:rsid w:val="008D029E"/>
    <w:rsid w:val="008E46E0"/>
    <w:rsid w:val="009350B1"/>
    <w:rsid w:val="00947518"/>
    <w:rsid w:val="00956287"/>
    <w:rsid w:val="00963D40"/>
    <w:rsid w:val="00974AA9"/>
    <w:rsid w:val="009927B6"/>
    <w:rsid w:val="009A40A6"/>
    <w:rsid w:val="009B2FE8"/>
    <w:rsid w:val="009E2086"/>
    <w:rsid w:val="00A059F3"/>
    <w:rsid w:val="00A1465F"/>
    <w:rsid w:val="00A44E55"/>
    <w:rsid w:val="00A84C45"/>
    <w:rsid w:val="00A94162"/>
    <w:rsid w:val="00AB42AC"/>
    <w:rsid w:val="00AD5452"/>
    <w:rsid w:val="00AD5E2E"/>
    <w:rsid w:val="00AF26C0"/>
    <w:rsid w:val="00AF311C"/>
    <w:rsid w:val="00AF4F8B"/>
    <w:rsid w:val="00B164AA"/>
    <w:rsid w:val="00B31FED"/>
    <w:rsid w:val="00B36615"/>
    <w:rsid w:val="00B42E08"/>
    <w:rsid w:val="00B73564"/>
    <w:rsid w:val="00BB0C36"/>
    <w:rsid w:val="00C048E3"/>
    <w:rsid w:val="00C55F1A"/>
    <w:rsid w:val="00C6457F"/>
    <w:rsid w:val="00C8654C"/>
    <w:rsid w:val="00CB2339"/>
    <w:rsid w:val="00CD1179"/>
    <w:rsid w:val="00CF39F3"/>
    <w:rsid w:val="00CF5F08"/>
    <w:rsid w:val="00D33536"/>
    <w:rsid w:val="00D37AF2"/>
    <w:rsid w:val="00D46302"/>
    <w:rsid w:val="00D667AA"/>
    <w:rsid w:val="00D8701F"/>
    <w:rsid w:val="00DA246F"/>
    <w:rsid w:val="00DA4776"/>
    <w:rsid w:val="00E352E1"/>
    <w:rsid w:val="00E52712"/>
    <w:rsid w:val="00E74418"/>
    <w:rsid w:val="00EC67A7"/>
    <w:rsid w:val="00EC6AC2"/>
    <w:rsid w:val="00F20DEC"/>
    <w:rsid w:val="00F4373D"/>
    <w:rsid w:val="00F54DB9"/>
    <w:rsid w:val="00F7153D"/>
    <w:rsid w:val="00F77A8F"/>
    <w:rsid w:val="00FD48B4"/>
    <w:rsid w:val="00FE64DE"/>
    <w:rsid w:val="00FF1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899881"/>
  <w15:docId w15:val="{B78CFBD3-1887-4046-9B09-9B2129233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2CC3"/>
    <w:pPr>
      <w:spacing w:after="120"/>
    </w:pPr>
    <w:rPr>
      <w:sz w:val="24"/>
      <w:szCs w:val="24"/>
    </w:rPr>
  </w:style>
  <w:style w:type="paragraph" w:styleId="Heading1">
    <w:name w:val="heading 1"/>
    <w:basedOn w:val="Normal"/>
    <w:next w:val="Normal"/>
    <w:link w:val="Heading1Char"/>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outlineLvl w:val="1"/>
    </w:pPr>
    <w:rPr>
      <w:rFonts w:eastAsiaTheme="majorEastAsia"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2CC3"/>
    <w:pPr>
      <w:tabs>
        <w:tab w:val="center" w:pos="4320"/>
        <w:tab w:val="right" w:pos="8640"/>
      </w:tabs>
      <w:spacing w:after="0"/>
    </w:p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1"/>
      </w:numPr>
      <w:spacing w:before="120"/>
    </w:pPr>
    <w:rPr>
      <w:rFonts w:eastAsia="Calibri"/>
      <w:szCs w:val="22"/>
    </w:rPr>
  </w:style>
  <w:style w:type="paragraph" w:customStyle="1" w:styleId="ReferenceText">
    <w:name w:val="Reference Text"/>
    <w:basedOn w:val="Normal"/>
    <w:uiPriority w:val="99"/>
    <w:qFormat/>
    <w:rsid w:val="00542CC3"/>
    <w:pPr>
      <w:spacing w:before="120" w:after="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12"/>
      </w:numPr>
    </w:pPr>
  </w:style>
  <w:style w:type="table" w:styleId="TableGrid">
    <w:name w:val="Table Grid"/>
    <w:basedOn w:val="TableNormal"/>
    <w:uiPriority w:val="59"/>
    <w:rsid w:val="00F20DE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RGENQ">
    <w:name w:val="CR_GENQ"/>
    <w:basedOn w:val="Normal"/>
    <w:rsid w:val="00F20DEC"/>
    <w:pPr>
      <w:keepLines/>
      <w:tabs>
        <w:tab w:val="decimal" w:pos="180"/>
      </w:tabs>
      <w:overflowPunct w:val="0"/>
      <w:autoSpaceDE w:val="0"/>
      <w:autoSpaceDN w:val="0"/>
      <w:adjustRightInd w:val="0"/>
      <w:spacing w:after="0" w:line="220" w:lineRule="exact"/>
      <w:ind w:left="360" w:hanging="360"/>
      <w:jc w:val="both"/>
      <w:textAlignment w:val="baseline"/>
    </w:pPr>
    <w:rPr>
      <w:rFonts w:ascii="Minion" w:hAnsi="Minion"/>
      <w:noProof/>
      <w:sz w:val="18"/>
      <w:szCs w:val="20"/>
    </w:rPr>
  </w:style>
  <w:style w:type="character" w:styleId="CommentReference">
    <w:name w:val="annotation reference"/>
    <w:basedOn w:val="DefaultParagraphFont"/>
    <w:rsid w:val="00233B99"/>
    <w:rPr>
      <w:sz w:val="16"/>
      <w:szCs w:val="16"/>
    </w:rPr>
  </w:style>
  <w:style w:type="paragraph" w:styleId="CommentText">
    <w:name w:val="annotation text"/>
    <w:basedOn w:val="Normal"/>
    <w:link w:val="CommentTextChar"/>
    <w:rsid w:val="00233B99"/>
    <w:rPr>
      <w:sz w:val="20"/>
      <w:szCs w:val="20"/>
    </w:rPr>
  </w:style>
  <w:style w:type="character" w:customStyle="1" w:styleId="CommentTextChar">
    <w:name w:val="Comment Text Char"/>
    <w:basedOn w:val="DefaultParagraphFont"/>
    <w:link w:val="CommentText"/>
    <w:rsid w:val="00233B99"/>
  </w:style>
  <w:style w:type="paragraph" w:styleId="CommentSubject">
    <w:name w:val="annotation subject"/>
    <w:basedOn w:val="CommentText"/>
    <w:next w:val="CommentText"/>
    <w:link w:val="CommentSubjectChar"/>
    <w:rsid w:val="00233B99"/>
    <w:rPr>
      <w:b/>
      <w:bCs/>
    </w:rPr>
  </w:style>
  <w:style w:type="character" w:customStyle="1" w:styleId="CommentSubjectChar">
    <w:name w:val="Comment Subject Char"/>
    <w:basedOn w:val="CommentTextChar"/>
    <w:link w:val="CommentSubject"/>
    <w:rsid w:val="00233B99"/>
    <w:rPr>
      <w:b/>
      <w:bCs/>
    </w:rPr>
  </w:style>
  <w:style w:type="paragraph" w:styleId="Revision">
    <w:name w:val="Revision"/>
    <w:hidden/>
    <w:uiPriority w:val="99"/>
    <w:semiHidden/>
    <w:rsid w:val="00233B9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5.bin"/><Relationship Id="rId21" Type="http://schemas.openxmlformats.org/officeDocument/2006/relationships/image" Target="media/image12.wmf"/><Relationship Id="rId34" Type="http://schemas.openxmlformats.org/officeDocument/2006/relationships/oleObject" Target="embeddings/oleObject9.bin"/><Relationship Id="rId42" Type="http://schemas.openxmlformats.org/officeDocument/2006/relationships/oleObject" Target="embeddings/oleObject13.bin"/><Relationship Id="rId47" Type="http://schemas.openxmlformats.org/officeDocument/2006/relationships/image" Target="media/image25.wmf"/><Relationship Id="rId50" Type="http://schemas.openxmlformats.org/officeDocument/2006/relationships/image" Target="media/image27.wmf"/><Relationship Id="rId55" Type="http://schemas.openxmlformats.org/officeDocument/2006/relationships/oleObject" Target="embeddings/oleObject19.bin"/><Relationship Id="rId63" Type="http://schemas.openxmlformats.org/officeDocument/2006/relationships/oleObject" Target="embeddings/oleObject23.bin"/><Relationship Id="rId68" Type="http://schemas.openxmlformats.org/officeDocument/2006/relationships/image" Target="media/image36.wmf"/><Relationship Id="rId76" Type="http://schemas.openxmlformats.org/officeDocument/2006/relationships/image" Target="media/image40.wmf"/><Relationship Id="rId84" Type="http://schemas.openxmlformats.org/officeDocument/2006/relationships/image" Target="media/image44.wmf"/><Relationship Id="rId89" Type="http://schemas.openxmlformats.org/officeDocument/2006/relationships/oleObject" Target="embeddings/oleObject36.bin"/><Relationship Id="rId97"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oleObject" Target="embeddings/oleObject27.bin"/><Relationship Id="rId92" Type="http://schemas.openxmlformats.org/officeDocument/2006/relationships/chart" Target="charts/chart2.xml"/><Relationship Id="rId2" Type="http://schemas.openxmlformats.org/officeDocument/2006/relationships/numbering" Target="numbering.xml"/><Relationship Id="rId16" Type="http://schemas.openxmlformats.org/officeDocument/2006/relationships/image" Target="media/image7.png"/><Relationship Id="rId29" Type="http://schemas.openxmlformats.org/officeDocument/2006/relationships/image" Target="media/image16.wmf"/><Relationship Id="rId11" Type="http://schemas.openxmlformats.org/officeDocument/2006/relationships/oleObject" Target="embeddings/oleObject1.bin"/><Relationship Id="rId24" Type="http://schemas.openxmlformats.org/officeDocument/2006/relationships/oleObject" Target="embeddings/oleObject4.bin"/><Relationship Id="rId32" Type="http://schemas.openxmlformats.org/officeDocument/2006/relationships/oleObject" Target="embeddings/oleObject8.bin"/><Relationship Id="rId37" Type="http://schemas.openxmlformats.org/officeDocument/2006/relationships/image" Target="media/image20.wmf"/><Relationship Id="rId40" Type="http://schemas.openxmlformats.org/officeDocument/2006/relationships/oleObject" Target="embeddings/oleObject12.bin"/><Relationship Id="rId45" Type="http://schemas.openxmlformats.org/officeDocument/2006/relationships/image" Target="media/image24.wmf"/><Relationship Id="rId53" Type="http://schemas.openxmlformats.org/officeDocument/2006/relationships/oleObject" Target="embeddings/oleObject18.bin"/><Relationship Id="rId58" Type="http://schemas.openxmlformats.org/officeDocument/2006/relationships/image" Target="media/image31.wmf"/><Relationship Id="rId66" Type="http://schemas.openxmlformats.org/officeDocument/2006/relationships/image" Target="media/image35.wmf"/><Relationship Id="rId74" Type="http://schemas.openxmlformats.org/officeDocument/2006/relationships/image" Target="media/image39.wmf"/><Relationship Id="rId79" Type="http://schemas.openxmlformats.org/officeDocument/2006/relationships/oleObject" Target="embeddings/oleObject31.bin"/><Relationship Id="rId87" Type="http://schemas.openxmlformats.org/officeDocument/2006/relationships/oleObject" Target="embeddings/oleObject35.bin"/><Relationship Id="rId5" Type="http://schemas.openxmlformats.org/officeDocument/2006/relationships/webSettings" Target="webSettings.xml"/><Relationship Id="rId61" Type="http://schemas.openxmlformats.org/officeDocument/2006/relationships/oleObject" Target="embeddings/oleObject22.bin"/><Relationship Id="rId82" Type="http://schemas.openxmlformats.org/officeDocument/2006/relationships/image" Target="media/image43.wmf"/><Relationship Id="rId90" Type="http://schemas.openxmlformats.org/officeDocument/2006/relationships/image" Target="media/image47.png"/><Relationship Id="rId95" Type="http://schemas.openxmlformats.org/officeDocument/2006/relationships/header" Target="header1.xml"/><Relationship Id="rId19" Type="http://schemas.openxmlformats.org/officeDocument/2006/relationships/image" Target="media/image10.png"/><Relationship Id="rId14" Type="http://schemas.openxmlformats.org/officeDocument/2006/relationships/image" Target="media/image5.png"/><Relationship Id="rId22" Type="http://schemas.openxmlformats.org/officeDocument/2006/relationships/oleObject" Target="embeddings/oleObject3.bin"/><Relationship Id="rId27" Type="http://schemas.openxmlformats.org/officeDocument/2006/relationships/image" Target="media/image15.wmf"/><Relationship Id="rId30" Type="http://schemas.openxmlformats.org/officeDocument/2006/relationships/oleObject" Target="embeddings/oleObject7.bin"/><Relationship Id="rId35" Type="http://schemas.openxmlformats.org/officeDocument/2006/relationships/image" Target="media/image19.wmf"/><Relationship Id="rId43" Type="http://schemas.openxmlformats.org/officeDocument/2006/relationships/image" Target="media/image23.wmf"/><Relationship Id="rId48" Type="http://schemas.openxmlformats.org/officeDocument/2006/relationships/oleObject" Target="embeddings/oleObject16.bin"/><Relationship Id="rId56" Type="http://schemas.openxmlformats.org/officeDocument/2006/relationships/image" Target="media/image30.wmf"/><Relationship Id="rId64" Type="http://schemas.openxmlformats.org/officeDocument/2006/relationships/image" Target="media/image34.wmf"/><Relationship Id="rId69" Type="http://schemas.openxmlformats.org/officeDocument/2006/relationships/oleObject" Target="embeddings/oleObject26.bin"/><Relationship Id="rId77" Type="http://schemas.openxmlformats.org/officeDocument/2006/relationships/oleObject" Target="embeddings/oleObject30.bin"/><Relationship Id="rId8" Type="http://schemas.openxmlformats.org/officeDocument/2006/relationships/image" Target="media/image1.png"/><Relationship Id="rId51" Type="http://schemas.openxmlformats.org/officeDocument/2006/relationships/oleObject" Target="embeddings/oleObject17.bin"/><Relationship Id="rId72" Type="http://schemas.openxmlformats.org/officeDocument/2006/relationships/image" Target="media/image38.wmf"/><Relationship Id="rId80" Type="http://schemas.openxmlformats.org/officeDocument/2006/relationships/image" Target="media/image42.wmf"/><Relationship Id="rId85" Type="http://schemas.openxmlformats.org/officeDocument/2006/relationships/oleObject" Target="embeddings/oleObject34.bin"/><Relationship Id="rId93" Type="http://schemas.openxmlformats.org/officeDocument/2006/relationships/chart" Target="charts/chart3.xml"/><Relationship Id="rId3" Type="http://schemas.openxmlformats.org/officeDocument/2006/relationships/styles" Target="styles.xml"/><Relationship Id="rId12" Type="http://schemas.openxmlformats.org/officeDocument/2006/relationships/image" Target="media/image4.wmf"/><Relationship Id="rId17" Type="http://schemas.openxmlformats.org/officeDocument/2006/relationships/image" Target="media/image8.png"/><Relationship Id="rId25" Type="http://schemas.openxmlformats.org/officeDocument/2006/relationships/image" Target="media/image14.wmf"/><Relationship Id="rId33" Type="http://schemas.openxmlformats.org/officeDocument/2006/relationships/image" Target="media/image18.wmf"/><Relationship Id="rId38" Type="http://schemas.openxmlformats.org/officeDocument/2006/relationships/oleObject" Target="embeddings/oleObject11.bin"/><Relationship Id="rId46" Type="http://schemas.openxmlformats.org/officeDocument/2006/relationships/oleObject" Target="embeddings/oleObject15.bin"/><Relationship Id="rId59" Type="http://schemas.openxmlformats.org/officeDocument/2006/relationships/oleObject" Target="embeddings/oleObject21.bin"/><Relationship Id="rId67" Type="http://schemas.openxmlformats.org/officeDocument/2006/relationships/oleObject" Target="embeddings/oleObject25.bin"/><Relationship Id="rId20" Type="http://schemas.openxmlformats.org/officeDocument/2006/relationships/image" Target="media/image11.png"/><Relationship Id="rId41" Type="http://schemas.openxmlformats.org/officeDocument/2006/relationships/image" Target="media/image22.wmf"/><Relationship Id="rId54" Type="http://schemas.openxmlformats.org/officeDocument/2006/relationships/image" Target="media/image29.wmf"/><Relationship Id="rId62" Type="http://schemas.openxmlformats.org/officeDocument/2006/relationships/image" Target="media/image33.wmf"/><Relationship Id="rId70" Type="http://schemas.openxmlformats.org/officeDocument/2006/relationships/image" Target="media/image37.wmf"/><Relationship Id="rId75" Type="http://schemas.openxmlformats.org/officeDocument/2006/relationships/oleObject" Target="embeddings/oleObject29.bin"/><Relationship Id="rId83" Type="http://schemas.openxmlformats.org/officeDocument/2006/relationships/oleObject" Target="embeddings/oleObject33.bin"/><Relationship Id="rId88" Type="http://schemas.openxmlformats.org/officeDocument/2006/relationships/image" Target="media/image46.wmf"/><Relationship Id="rId91" Type="http://schemas.openxmlformats.org/officeDocument/2006/relationships/chart" Target="charts/chart1.xml"/><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3.wmf"/><Relationship Id="rId28" Type="http://schemas.openxmlformats.org/officeDocument/2006/relationships/oleObject" Target="embeddings/oleObject6.bin"/><Relationship Id="rId36" Type="http://schemas.openxmlformats.org/officeDocument/2006/relationships/oleObject" Target="embeddings/oleObject10.bin"/><Relationship Id="rId49" Type="http://schemas.openxmlformats.org/officeDocument/2006/relationships/image" Target="media/image26.png"/><Relationship Id="rId57" Type="http://schemas.openxmlformats.org/officeDocument/2006/relationships/oleObject" Target="embeddings/oleObject20.bin"/><Relationship Id="rId10" Type="http://schemas.openxmlformats.org/officeDocument/2006/relationships/image" Target="media/image3.wmf"/><Relationship Id="rId31" Type="http://schemas.openxmlformats.org/officeDocument/2006/relationships/image" Target="media/image17.wmf"/><Relationship Id="rId44" Type="http://schemas.openxmlformats.org/officeDocument/2006/relationships/oleObject" Target="embeddings/oleObject14.bin"/><Relationship Id="rId52" Type="http://schemas.openxmlformats.org/officeDocument/2006/relationships/image" Target="media/image28.wmf"/><Relationship Id="rId60" Type="http://schemas.openxmlformats.org/officeDocument/2006/relationships/image" Target="media/image32.wmf"/><Relationship Id="rId65" Type="http://schemas.openxmlformats.org/officeDocument/2006/relationships/oleObject" Target="embeddings/oleObject24.bin"/><Relationship Id="rId73" Type="http://schemas.openxmlformats.org/officeDocument/2006/relationships/oleObject" Target="embeddings/oleObject28.bin"/><Relationship Id="rId78" Type="http://schemas.openxmlformats.org/officeDocument/2006/relationships/image" Target="media/image41.wmf"/><Relationship Id="rId81" Type="http://schemas.openxmlformats.org/officeDocument/2006/relationships/oleObject" Target="embeddings/oleObject32.bin"/><Relationship Id="rId86" Type="http://schemas.openxmlformats.org/officeDocument/2006/relationships/image" Target="media/image45.wmf"/><Relationship Id="rId94" Type="http://schemas.openxmlformats.org/officeDocument/2006/relationships/image" Target="media/image48.png"/><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oleObject" Target="embeddings/oleObject2.bin"/><Relationship Id="rId18" Type="http://schemas.openxmlformats.org/officeDocument/2006/relationships/image" Target="media/image9.png"/><Relationship Id="rId39" Type="http://schemas.openxmlformats.org/officeDocument/2006/relationships/image" Target="media/image2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y\AppData\Local\Microsoft\Windows\INetCache\IE\AT2AC056\College%20Word%20template.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Geoff\Dropbox\Pearson\Venkataraman\VenkatProblem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Geoff\Dropbox\Pearson\Venkataraman\VenkatProblems.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Geoff\Dropbox\Pearson\Venkataraman\VenkatProblem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solidFill>
                <a:latin typeface="+mn-lt"/>
                <a:ea typeface="+mn-ea"/>
                <a:cs typeface="+mn-cs"/>
              </a:defRPr>
            </a:pPr>
            <a:r>
              <a:rPr lang="en-US" i="1">
                <a:solidFill>
                  <a:schemeClr val="tx1"/>
                </a:solidFill>
              </a:rPr>
              <a:t>Cumulative Expense in Thousands</a:t>
            </a:r>
          </a:p>
        </c:rich>
      </c:tx>
      <c:overlay val="0"/>
      <c:spPr>
        <a:noFill/>
        <a:ln>
          <a:noFill/>
        </a:ln>
        <a:effectLst/>
      </c:spPr>
    </c:title>
    <c:autoTitleDeleted val="0"/>
    <c:plotArea>
      <c:layout>
        <c:manualLayout>
          <c:layoutTarget val="inner"/>
          <c:xMode val="edge"/>
          <c:yMode val="edge"/>
          <c:x val="5.5469816272965877E-2"/>
          <c:y val="0.15039133317098277"/>
          <c:w val="0.90286351706036749"/>
          <c:h val="0.64872047244094633"/>
        </c:manualLayout>
      </c:layout>
      <c:lineChart>
        <c:grouping val="standard"/>
        <c:varyColors val="0"/>
        <c:ser>
          <c:idx val="0"/>
          <c:order val="0"/>
          <c:tx>
            <c:strRef>
              <c:f>'[VenkatProblems.xlsx]Chapter 3'!$A$69</c:f>
              <c:strCache>
                <c:ptCount val="1"/>
                <c:pt idx="0">
                  <c:v>Cumulative</c:v>
                </c:pt>
              </c:strCache>
            </c:strRef>
          </c:tx>
          <c:spPr>
            <a:ln w="28575" cap="rnd">
              <a:solidFill>
                <a:schemeClr val="tx1"/>
              </a:solidFill>
              <a:round/>
            </a:ln>
            <a:effectLst/>
          </c:spPr>
          <c:marker>
            <c:symbol val="none"/>
          </c:marker>
          <c:cat>
            <c:numRef>
              <c:f>'[VenkatProblems.xlsx]Chapter 3'!$B$66:$I$66</c:f>
              <c:numCache>
                <c:formatCode>General</c:formatCode>
                <c:ptCount val="8"/>
                <c:pt idx="0">
                  <c:v>10</c:v>
                </c:pt>
                <c:pt idx="1">
                  <c:v>20</c:v>
                </c:pt>
                <c:pt idx="2">
                  <c:v>30</c:v>
                </c:pt>
                <c:pt idx="3">
                  <c:v>40</c:v>
                </c:pt>
                <c:pt idx="4">
                  <c:v>50</c:v>
                </c:pt>
                <c:pt idx="5">
                  <c:v>60</c:v>
                </c:pt>
                <c:pt idx="6">
                  <c:v>70</c:v>
                </c:pt>
                <c:pt idx="7">
                  <c:v>80</c:v>
                </c:pt>
              </c:numCache>
            </c:numRef>
          </c:cat>
          <c:val>
            <c:numRef>
              <c:f>'[VenkatProblems.xlsx]Chapter 3'!$B$69:$I$69</c:f>
              <c:numCache>
                <c:formatCode>General</c:formatCode>
                <c:ptCount val="8"/>
                <c:pt idx="0">
                  <c:v>4</c:v>
                </c:pt>
                <c:pt idx="1">
                  <c:v>12</c:v>
                </c:pt>
                <c:pt idx="2">
                  <c:v>24</c:v>
                </c:pt>
                <c:pt idx="3">
                  <c:v>44</c:v>
                </c:pt>
                <c:pt idx="4">
                  <c:v>54</c:v>
                </c:pt>
                <c:pt idx="5">
                  <c:v>62</c:v>
                </c:pt>
                <c:pt idx="6">
                  <c:v>68</c:v>
                </c:pt>
                <c:pt idx="7">
                  <c:v>70</c:v>
                </c:pt>
              </c:numCache>
            </c:numRef>
          </c:val>
          <c:smooth val="0"/>
          <c:extLst>
            <c:ext xmlns:c16="http://schemas.microsoft.com/office/drawing/2014/chart" uri="{C3380CC4-5D6E-409C-BE32-E72D297353CC}">
              <c16:uniqueId val="{00000000-E64A-48E6-ABAE-F78EBE4FFAB9}"/>
            </c:ext>
          </c:extLst>
        </c:ser>
        <c:dLbls>
          <c:showLegendKey val="0"/>
          <c:showVal val="0"/>
          <c:showCatName val="0"/>
          <c:showSerName val="0"/>
          <c:showPercent val="0"/>
          <c:showBubbleSize val="0"/>
        </c:dLbls>
        <c:smooth val="0"/>
        <c:axId val="33878784"/>
        <c:axId val="33880704"/>
      </c:lineChart>
      <c:catAx>
        <c:axId val="33878784"/>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tx1"/>
                    </a:solidFill>
                    <a:latin typeface="+mn-lt"/>
                    <a:ea typeface="+mn-ea"/>
                    <a:cs typeface="+mn-cs"/>
                  </a:defRPr>
                </a:pPr>
                <a:r>
                  <a:rPr lang="en-US" sz="1200">
                    <a:solidFill>
                      <a:schemeClr val="tx1"/>
                    </a:solidFill>
                  </a:rPr>
                  <a:t>Days</a:t>
                </a:r>
              </a:p>
            </c:rich>
          </c:tx>
          <c:layout>
            <c:manualLayout>
              <c:xMode val="edge"/>
              <c:yMode val="edge"/>
              <c:x val="0.46643695328433382"/>
              <c:y val="0.90120274914089349"/>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solidFill>
                <a:latin typeface="+mn-lt"/>
                <a:ea typeface="+mn-ea"/>
                <a:cs typeface="+mn-cs"/>
              </a:defRPr>
            </a:pPr>
            <a:endParaRPr lang="en-US"/>
          </a:p>
        </c:txPr>
        <c:crossAx val="33880704"/>
        <c:crosses val="autoZero"/>
        <c:auto val="1"/>
        <c:lblAlgn val="ctr"/>
        <c:lblOffset val="100"/>
        <c:noMultiLvlLbl val="0"/>
      </c:catAx>
      <c:valAx>
        <c:axId val="33880704"/>
        <c:scaling>
          <c:orientation val="minMax"/>
        </c:scaling>
        <c:delete val="0"/>
        <c:axPos val="l"/>
        <c:majorGridlines>
          <c:spPr>
            <a:ln w="9525" cap="flat" cmpd="sng" algn="ctr">
              <a:solidFill>
                <a:schemeClr val="tx1"/>
              </a:solidFill>
              <a:round/>
            </a:ln>
            <a:effectLst/>
          </c:spPr>
        </c:majorGridlines>
        <c:numFmt formatCode="&quot;$&quot;#,##0" sourceLinked="0"/>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solidFill>
                <a:latin typeface="+mn-lt"/>
                <a:ea typeface="+mn-ea"/>
                <a:cs typeface="+mn-cs"/>
              </a:defRPr>
            </a:pPr>
            <a:endParaRPr lang="en-US"/>
          </a:p>
        </c:txPr>
        <c:crossAx val="3387878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solidFill>
                <a:latin typeface="+mn-lt"/>
                <a:ea typeface="+mn-ea"/>
                <a:cs typeface="+mn-cs"/>
              </a:defRPr>
            </a:pPr>
            <a:r>
              <a:rPr lang="en-US" i="1"/>
              <a:t>Cumulative Budget (thousands)</a:t>
            </a:r>
          </a:p>
        </c:rich>
      </c:tx>
      <c:overlay val="0"/>
      <c:spPr>
        <a:noFill/>
        <a:ln>
          <a:noFill/>
        </a:ln>
        <a:effectLst/>
      </c:spPr>
    </c:title>
    <c:autoTitleDeleted val="0"/>
    <c:plotArea>
      <c:layout/>
      <c:lineChart>
        <c:grouping val="standard"/>
        <c:varyColors val="0"/>
        <c:ser>
          <c:idx val="0"/>
          <c:order val="0"/>
          <c:tx>
            <c:strRef>
              <c:f>'[VenkatProblems.xlsx]Chapter 3'!$A$98</c:f>
              <c:strCache>
                <c:ptCount val="1"/>
                <c:pt idx="0">
                  <c:v>Cumulative</c:v>
                </c:pt>
              </c:strCache>
            </c:strRef>
          </c:tx>
          <c:spPr>
            <a:ln w="28575" cap="rnd">
              <a:solidFill>
                <a:schemeClr val="accent1"/>
              </a:solidFill>
              <a:round/>
            </a:ln>
            <a:effectLst/>
          </c:spPr>
          <c:marker>
            <c:symbol val="none"/>
          </c:marker>
          <c:cat>
            <c:numRef>
              <c:f>'[VenkatProblems.xlsx]Chapter 3'!$B$92:$J$92</c:f>
              <c:numCache>
                <c:formatCode>General</c:formatCode>
                <c:ptCount val="9"/>
                <c:pt idx="0">
                  <c:v>5</c:v>
                </c:pt>
                <c:pt idx="1">
                  <c:v>10</c:v>
                </c:pt>
                <c:pt idx="2">
                  <c:v>15</c:v>
                </c:pt>
                <c:pt idx="3">
                  <c:v>20</c:v>
                </c:pt>
                <c:pt idx="4">
                  <c:v>25</c:v>
                </c:pt>
                <c:pt idx="5">
                  <c:v>30</c:v>
                </c:pt>
                <c:pt idx="6">
                  <c:v>35</c:v>
                </c:pt>
                <c:pt idx="7">
                  <c:v>40</c:v>
                </c:pt>
                <c:pt idx="8">
                  <c:v>45</c:v>
                </c:pt>
              </c:numCache>
            </c:numRef>
          </c:cat>
          <c:val>
            <c:numRef>
              <c:f>'[VenkatProblems.xlsx]Chapter 3'!$B$98:$J$98</c:f>
              <c:numCache>
                <c:formatCode>General</c:formatCode>
                <c:ptCount val="9"/>
                <c:pt idx="0">
                  <c:v>6</c:v>
                </c:pt>
                <c:pt idx="1">
                  <c:v>13</c:v>
                </c:pt>
                <c:pt idx="2">
                  <c:v>31</c:v>
                </c:pt>
                <c:pt idx="3">
                  <c:v>58</c:v>
                </c:pt>
                <c:pt idx="4">
                  <c:v>88</c:v>
                </c:pt>
                <c:pt idx="5">
                  <c:v>101</c:v>
                </c:pt>
                <c:pt idx="6">
                  <c:v>109</c:v>
                </c:pt>
                <c:pt idx="7">
                  <c:v>114</c:v>
                </c:pt>
                <c:pt idx="8">
                  <c:v>116</c:v>
                </c:pt>
              </c:numCache>
            </c:numRef>
          </c:val>
          <c:smooth val="0"/>
          <c:extLst>
            <c:ext xmlns:c16="http://schemas.microsoft.com/office/drawing/2014/chart" uri="{C3380CC4-5D6E-409C-BE32-E72D297353CC}">
              <c16:uniqueId val="{00000000-FF52-44A5-9002-F208EE9E3A6E}"/>
            </c:ext>
          </c:extLst>
        </c:ser>
        <c:dLbls>
          <c:showLegendKey val="0"/>
          <c:showVal val="0"/>
          <c:showCatName val="0"/>
          <c:showSerName val="0"/>
          <c:showPercent val="0"/>
          <c:showBubbleSize val="0"/>
        </c:dLbls>
        <c:smooth val="0"/>
        <c:axId val="36722944"/>
        <c:axId val="36728832"/>
      </c:lineChart>
      <c:catAx>
        <c:axId val="367229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solidFill>
                <a:latin typeface="+mn-lt"/>
                <a:ea typeface="+mn-ea"/>
                <a:cs typeface="+mn-cs"/>
              </a:defRPr>
            </a:pPr>
            <a:endParaRPr lang="en-US"/>
          </a:p>
        </c:txPr>
        <c:crossAx val="36728832"/>
        <c:crosses val="autoZero"/>
        <c:auto val="1"/>
        <c:lblAlgn val="ctr"/>
        <c:lblOffset val="100"/>
        <c:noMultiLvlLbl val="0"/>
      </c:catAx>
      <c:valAx>
        <c:axId val="36728832"/>
        <c:scaling>
          <c:orientation val="minMax"/>
        </c:scaling>
        <c:delete val="0"/>
        <c:axPos val="l"/>
        <c:majorGridlines>
          <c:spPr>
            <a:ln w="9525" cap="flat" cmpd="sng" algn="ctr">
              <a:solidFill>
                <a:schemeClr val="tx1"/>
              </a:solidFill>
              <a:round/>
            </a:ln>
            <a:effectLst/>
          </c:spPr>
        </c:majorGridlines>
        <c:numFmt formatCode="&quot;$&quot;#,##0" sourceLinked="0"/>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solidFill>
                <a:latin typeface="+mn-lt"/>
                <a:ea typeface="+mn-ea"/>
                <a:cs typeface="+mn-cs"/>
              </a:defRPr>
            </a:pPr>
            <a:endParaRPr lang="en-US"/>
          </a:p>
        </c:txPr>
        <c:crossAx val="3672294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solidFill>
      <a:round/>
    </a:ln>
    <a:effectLst/>
  </c:spPr>
  <c:txPr>
    <a:bodyPr/>
    <a:lstStyle/>
    <a:p>
      <a:pPr>
        <a:defRPr>
          <a:solidFill>
            <a:schemeClr val="tx1"/>
          </a:solidFill>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solidFill>
                <a:latin typeface="+mn-lt"/>
                <a:ea typeface="+mn-ea"/>
                <a:cs typeface="+mn-cs"/>
              </a:defRPr>
            </a:pPr>
            <a:r>
              <a:rPr lang="en-US" i="1">
                <a:solidFill>
                  <a:schemeClr val="tx1"/>
                </a:solidFill>
              </a:rPr>
              <a:t>Cumulative Budget</a:t>
            </a:r>
          </a:p>
        </c:rich>
      </c:tx>
      <c:overlay val="0"/>
      <c:spPr>
        <a:noFill/>
        <a:ln>
          <a:noFill/>
        </a:ln>
        <a:effectLst/>
      </c:spPr>
    </c:title>
    <c:autoTitleDeleted val="0"/>
    <c:plotArea>
      <c:layout>
        <c:manualLayout>
          <c:layoutTarget val="inner"/>
          <c:xMode val="edge"/>
          <c:yMode val="edge"/>
          <c:x val="9.9648293963254725E-2"/>
          <c:y val="0.15280445254605729"/>
          <c:w val="0.86979615048119108"/>
          <c:h val="0.63332612957986445"/>
        </c:manualLayout>
      </c:layout>
      <c:lineChart>
        <c:grouping val="standard"/>
        <c:varyColors val="0"/>
        <c:ser>
          <c:idx val="0"/>
          <c:order val="0"/>
          <c:tx>
            <c:strRef>
              <c:f>'[VenkatProblems.xlsx]Chapter 3'!$A$125</c:f>
              <c:strCache>
                <c:ptCount val="1"/>
                <c:pt idx="0">
                  <c:v>Cumulative</c:v>
                </c:pt>
              </c:strCache>
            </c:strRef>
          </c:tx>
          <c:spPr>
            <a:ln w="28575" cap="rnd">
              <a:solidFill>
                <a:schemeClr val="accent1"/>
              </a:solidFill>
              <a:round/>
            </a:ln>
            <a:effectLst/>
          </c:spPr>
          <c:marker>
            <c:symbol val="none"/>
          </c:marker>
          <c:cat>
            <c:numRef>
              <c:f>'[VenkatProblems.xlsx]Chapter 3'!$B$119:$J$119</c:f>
              <c:numCache>
                <c:formatCode>General</c:formatCode>
                <c:ptCount val="9"/>
                <c:pt idx="0">
                  <c:v>5</c:v>
                </c:pt>
                <c:pt idx="1">
                  <c:v>10</c:v>
                </c:pt>
                <c:pt idx="2">
                  <c:v>15</c:v>
                </c:pt>
                <c:pt idx="3">
                  <c:v>20</c:v>
                </c:pt>
                <c:pt idx="4">
                  <c:v>25</c:v>
                </c:pt>
                <c:pt idx="5">
                  <c:v>30</c:v>
                </c:pt>
                <c:pt idx="6">
                  <c:v>35</c:v>
                </c:pt>
                <c:pt idx="7">
                  <c:v>40</c:v>
                </c:pt>
                <c:pt idx="8">
                  <c:v>45</c:v>
                </c:pt>
              </c:numCache>
            </c:numRef>
          </c:cat>
          <c:val>
            <c:numRef>
              <c:f>'[VenkatProblems.xlsx]Chapter 3'!$B$125:$J$125</c:f>
              <c:numCache>
                <c:formatCode>General</c:formatCode>
                <c:ptCount val="9"/>
                <c:pt idx="0">
                  <c:v>4</c:v>
                </c:pt>
                <c:pt idx="1">
                  <c:v>11</c:v>
                </c:pt>
                <c:pt idx="2">
                  <c:v>23</c:v>
                </c:pt>
                <c:pt idx="3">
                  <c:v>47</c:v>
                </c:pt>
                <c:pt idx="4">
                  <c:v>81</c:v>
                </c:pt>
                <c:pt idx="5">
                  <c:v>93</c:v>
                </c:pt>
                <c:pt idx="6">
                  <c:v>99</c:v>
                </c:pt>
                <c:pt idx="7">
                  <c:v>103</c:v>
                </c:pt>
                <c:pt idx="8">
                  <c:v>105</c:v>
                </c:pt>
              </c:numCache>
            </c:numRef>
          </c:val>
          <c:smooth val="0"/>
          <c:extLst>
            <c:ext xmlns:c16="http://schemas.microsoft.com/office/drawing/2014/chart" uri="{C3380CC4-5D6E-409C-BE32-E72D297353CC}">
              <c16:uniqueId val="{00000000-2A03-49D7-8BF7-9DCDD45C3D6B}"/>
            </c:ext>
          </c:extLst>
        </c:ser>
        <c:dLbls>
          <c:showLegendKey val="0"/>
          <c:showVal val="0"/>
          <c:showCatName val="0"/>
          <c:showSerName val="0"/>
          <c:showPercent val="0"/>
          <c:showBubbleSize val="0"/>
        </c:dLbls>
        <c:smooth val="0"/>
        <c:axId val="36758272"/>
        <c:axId val="36760192"/>
      </c:lineChart>
      <c:catAx>
        <c:axId val="36758272"/>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sz="1200">
                    <a:solidFill>
                      <a:schemeClr val="tx1"/>
                    </a:solidFill>
                  </a:rPr>
                  <a:t>Week</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solidFill>
                <a:latin typeface="+mn-lt"/>
                <a:ea typeface="+mn-ea"/>
                <a:cs typeface="+mn-cs"/>
              </a:defRPr>
            </a:pPr>
            <a:endParaRPr lang="en-US"/>
          </a:p>
        </c:txPr>
        <c:crossAx val="36760192"/>
        <c:crosses val="autoZero"/>
        <c:auto val="1"/>
        <c:lblAlgn val="ctr"/>
        <c:lblOffset val="100"/>
        <c:noMultiLvlLbl val="0"/>
      </c:catAx>
      <c:valAx>
        <c:axId val="36760192"/>
        <c:scaling>
          <c:orientation val="minMax"/>
        </c:scaling>
        <c:delete val="0"/>
        <c:axPos val="l"/>
        <c:majorGridlines>
          <c:spPr>
            <a:ln w="9525" cap="flat" cmpd="sng" algn="ctr">
              <a:solidFill>
                <a:schemeClr val="tx1"/>
              </a:solidFill>
              <a:round/>
            </a:ln>
            <a:effectLst/>
          </c:spPr>
        </c:majorGridlines>
        <c:numFmt formatCode="&quot;$&quot;#,##0" sourceLinked="0"/>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solidFill>
                <a:latin typeface="+mn-lt"/>
                <a:ea typeface="+mn-ea"/>
                <a:cs typeface="+mn-cs"/>
              </a:defRPr>
            </a:pPr>
            <a:endParaRPr lang="en-US"/>
          </a:p>
        </c:txPr>
        <c:crossAx val="3675827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27F6BC-6BDD-4740-91F6-0F102AA6A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69</TotalTime>
  <Pages>13</Pages>
  <Words>1148</Words>
  <Characters>6549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7682</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harris</dc:creator>
  <cp:lastModifiedBy>Ancheta, Katie</cp:lastModifiedBy>
  <cp:revision>3</cp:revision>
  <dcterms:created xsi:type="dcterms:W3CDTF">2017-02-09T20:26:00Z</dcterms:created>
  <dcterms:modified xsi:type="dcterms:W3CDTF">2017-02-23T21:17:00Z</dcterms:modified>
</cp:coreProperties>
</file>